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B3CC4" w14:textId="10C81462" w:rsidR="007166CE" w:rsidRDefault="00753E6B"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6C2A700" wp14:editId="4D750F9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266D1F1" w14:textId="77777777" w:rsidR="007166CE" w:rsidRDefault="007166CE" w:rsidP="007166CE">
      <w:pPr>
        <w:pStyle w:val="berschrift1"/>
      </w:pPr>
      <w:r>
        <w:br w:type="page"/>
      </w:r>
      <w:r>
        <w:lastRenderedPageBreak/>
        <w:t>Vorwort</w:t>
      </w:r>
    </w:p>
    <w:p w14:paraId="2D90E0D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A0F8814" w14:textId="77777777" w:rsidR="007E1779" w:rsidRDefault="008D7463" w:rsidP="007166CE">
      <w:r>
        <w:t xml:space="preserve">Dieses Jahr hat uns allen eine Menge abverlangt – doch Gott hat uns hindurchgetragen. </w:t>
      </w:r>
    </w:p>
    <w:p w14:paraId="30E4428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FD91806" w14:textId="77777777" w:rsidR="007E1779" w:rsidRDefault="007E1779" w:rsidP="007166CE">
      <w:r>
        <w:t>Vielleicht hat aber auch der eine oder die andere Lust, mitzumachen und neue Bücher zu erstellen – sprecht mich einfach an.</w:t>
      </w:r>
    </w:p>
    <w:p w14:paraId="067B7600" w14:textId="77777777" w:rsidR="007166CE" w:rsidRDefault="007166CE" w:rsidP="007166CE">
      <w:r>
        <w:t>Euch allen wünsche ich Gottes reichen Segen und dass Ihr für Euch interessante Texte hier findet. Für Anregungen bin ich immer dankbar.</w:t>
      </w:r>
    </w:p>
    <w:p w14:paraId="496A8CFB" w14:textId="77777777" w:rsidR="007166CE" w:rsidRDefault="007166CE" w:rsidP="007166CE">
      <w:r>
        <w:t>Gruß &amp; Segen,</w:t>
      </w:r>
    </w:p>
    <w:p w14:paraId="17AF4EC1" w14:textId="77777777" w:rsidR="007166CE" w:rsidRDefault="007166CE" w:rsidP="007166CE">
      <w:r>
        <w:t>Andreas</w:t>
      </w:r>
    </w:p>
    <w:p w14:paraId="3B6D063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EFA5833" w14:textId="77777777" w:rsidR="00547A8B" w:rsidRDefault="00547A8B" w:rsidP="00547A8B">
      <w:pPr>
        <w:pStyle w:val="berschrift1"/>
        <w:rPr>
          <w:sz w:val="48"/>
        </w:rPr>
      </w:pPr>
      <w:r>
        <w:t xml:space="preserve">Sermon von dem Sacrament der </w:t>
      </w:r>
      <w:proofErr w:type="spellStart"/>
      <w:r>
        <w:t>Tauff</w:t>
      </w:r>
      <w:proofErr w:type="spellEnd"/>
    </w:p>
    <w:p w14:paraId="25167FCF" w14:textId="77777777" w:rsidR="00547A8B" w:rsidRDefault="00547A8B" w:rsidP="00547A8B">
      <w:pPr>
        <w:pStyle w:val="StandardWeb"/>
      </w:pPr>
      <w:r>
        <w:rPr>
          <w:rStyle w:val="Fett"/>
          <w:rFonts w:eastAsiaTheme="majorEastAsia"/>
        </w:rPr>
        <w:t>Zum ersten.</w:t>
      </w:r>
      <w:r>
        <w:t xml:space="preserve"> Die </w:t>
      </w:r>
      <w:proofErr w:type="spellStart"/>
      <w:r>
        <w:t>Tauff</w:t>
      </w:r>
      <w:proofErr w:type="spellEnd"/>
      <w:r>
        <w:t xml:space="preserve"> </w:t>
      </w:r>
      <w:proofErr w:type="spellStart"/>
      <w:r>
        <w:t>heyst</w:t>
      </w:r>
      <w:proofErr w:type="spellEnd"/>
      <w:r>
        <w:t xml:space="preserve"> auf </w:t>
      </w:r>
      <w:proofErr w:type="spellStart"/>
      <w:r>
        <w:t>krichisch</w:t>
      </w:r>
      <w:proofErr w:type="spellEnd"/>
      <w:r>
        <w:t xml:space="preserve"> Baptismus, zu latein </w:t>
      </w:r>
      <w:proofErr w:type="spellStart"/>
      <w:r>
        <w:t>Mersio</w:t>
      </w:r>
      <w:proofErr w:type="spellEnd"/>
      <w:r>
        <w:t xml:space="preserve"> das ist wenn man </w:t>
      </w:r>
      <w:proofErr w:type="spellStart"/>
      <w:r>
        <w:t>ettwas</w:t>
      </w:r>
      <w:proofErr w:type="spellEnd"/>
      <w:r>
        <w:t xml:space="preserve"> </w:t>
      </w:r>
      <w:proofErr w:type="spellStart"/>
      <w:r>
        <w:t>gantz</w:t>
      </w:r>
      <w:proofErr w:type="spellEnd"/>
      <w:r>
        <w:t xml:space="preserve"> </w:t>
      </w:r>
      <w:proofErr w:type="spellStart"/>
      <w:r>
        <w:t>ynss</w:t>
      </w:r>
      <w:proofErr w:type="spellEnd"/>
      <w:r>
        <w:t xml:space="preserve"> Wasser tauchet, das </w:t>
      </w:r>
      <w:proofErr w:type="spellStart"/>
      <w:r>
        <w:t>uber</w:t>
      </w:r>
      <w:proofErr w:type="spellEnd"/>
      <w:r>
        <w:t xml:space="preserve"> </w:t>
      </w:r>
      <w:proofErr w:type="spellStart"/>
      <w:r>
        <w:t>yhm</w:t>
      </w:r>
      <w:proofErr w:type="spellEnd"/>
      <w:r>
        <w:t xml:space="preserve"> </w:t>
      </w:r>
      <w:proofErr w:type="spellStart"/>
      <w:r>
        <w:t>zusamen</w:t>
      </w:r>
      <w:proofErr w:type="spellEnd"/>
      <w:r>
        <w:t xml:space="preserve"> gehet. Und wie </w:t>
      </w:r>
      <w:proofErr w:type="spellStart"/>
      <w:r>
        <w:t>wol</w:t>
      </w:r>
      <w:proofErr w:type="spellEnd"/>
      <w:r>
        <w:t xml:space="preserve"> an vielen </w:t>
      </w:r>
      <w:proofErr w:type="spellStart"/>
      <w:r>
        <w:t>Ortten</w:t>
      </w:r>
      <w:proofErr w:type="spellEnd"/>
      <w:r>
        <w:t xml:space="preserve"> der Brauch </w:t>
      </w:r>
      <w:proofErr w:type="spellStart"/>
      <w:r>
        <w:t>nymmer</w:t>
      </w:r>
      <w:proofErr w:type="spellEnd"/>
      <w:r>
        <w:t xml:space="preserve"> ist, die Kinder in die </w:t>
      </w:r>
      <w:proofErr w:type="spellStart"/>
      <w:r>
        <w:t>Tauff</w:t>
      </w:r>
      <w:proofErr w:type="spellEnd"/>
      <w:r>
        <w:t xml:space="preserve"> gar </w:t>
      </w:r>
      <w:proofErr w:type="spellStart"/>
      <w:r>
        <w:t>zustossen</w:t>
      </w:r>
      <w:proofErr w:type="spellEnd"/>
      <w:r>
        <w:t xml:space="preserve"> </w:t>
      </w:r>
      <w:proofErr w:type="spellStart"/>
      <w:r>
        <w:t>unnd</w:t>
      </w:r>
      <w:proofErr w:type="spellEnd"/>
      <w:r>
        <w:t xml:space="preserve"> tauchen, sonder sie allein mit der Hand </w:t>
      </w:r>
      <w:proofErr w:type="spellStart"/>
      <w:r>
        <w:t>auß</w:t>
      </w:r>
      <w:proofErr w:type="spellEnd"/>
      <w:r>
        <w:t xml:space="preserve"> der </w:t>
      </w:r>
      <w:proofErr w:type="spellStart"/>
      <w:r>
        <w:t>Tauff</w:t>
      </w:r>
      <w:proofErr w:type="spellEnd"/>
      <w:r>
        <w:t xml:space="preserve"> </w:t>
      </w:r>
      <w:proofErr w:type="spellStart"/>
      <w:r>
        <w:t>begeust</w:t>
      </w:r>
      <w:proofErr w:type="spellEnd"/>
      <w:r>
        <w:t xml:space="preserve">, so </w:t>
      </w:r>
      <w:proofErr w:type="spellStart"/>
      <w:r>
        <w:t>solt</w:t>
      </w:r>
      <w:proofErr w:type="spellEnd"/>
      <w:r>
        <w:t xml:space="preserve"> es doch also sein, und </w:t>
      </w:r>
      <w:proofErr w:type="spellStart"/>
      <w:r>
        <w:t>were</w:t>
      </w:r>
      <w:proofErr w:type="spellEnd"/>
      <w:r>
        <w:t xml:space="preserve"> recht, </w:t>
      </w:r>
      <w:proofErr w:type="spellStart"/>
      <w:r>
        <w:t>dz</w:t>
      </w:r>
      <w:proofErr w:type="spellEnd"/>
      <w:r>
        <w:t xml:space="preserve"> nach Laut des </w:t>
      </w:r>
      <w:proofErr w:type="spellStart"/>
      <w:r>
        <w:t>Wörtleyn</w:t>
      </w:r>
      <w:proofErr w:type="spellEnd"/>
      <w:r>
        <w:t xml:space="preserve"> </w:t>
      </w:r>
      <w:proofErr w:type="spellStart"/>
      <w:r>
        <w:t>Tauffe</w:t>
      </w:r>
      <w:proofErr w:type="spellEnd"/>
      <w:r>
        <w:t xml:space="preserve">, man das Kind, oder </w:t>
      </w:r>
      <w:proofErr w:type="spellStart"/>
      <w:r>
        <w:t>itzlichen</w:t>
      </w:r>
      <w:proofErr w:type="spellEnd"/>
      <w:r>
        <w:t xml:space="preserve"> der </w:t>
      </w:r>
      <w:proofErr w:type="spellStart"/>
      <w:r>
        <w:t>getaufft</w:t>
      </w:r>
      <w:proofErr w:type="spellEnd"/>
      <w:r>
        <w:t xml:space="preserve"> </w:t>
      </w:r>
      <w:proofErr w:type="spellStart"/>
      <w:r>
        <w:t>wirdt</w:t>
      </w:r>
      <w:proofErr w:type="spellEnd"/>
      <w:r>
        <w:t xml:space="preserve">, </w:t>
      </w:r>
      <w:proofErr w:type="spellStart"/>
      <w:r>
        <w:t>gantz</w:t>
      </w:r>
      <w:proofErr w:type="spellEnd"/>
      <w:r>
        <w:t xml:space="preserve"> </w:t>
      </w:r>
      <w:proofErr w:type="spellStart"/>
      <w:r>
        <w:t>hynein</w:t>
      </w:r>
      <w:proofErr w:type="spellEnd"/>
      <w:r>
        <w:t xml:space="preserve"> </w:t>
      </w:r>
      <w:proofErr w:type="spellStart"/>
      <w:r>
        <w:t>ynss</w:t>
      </w:r>
      <w:proofErr w:type="spellEnd"/>
      <w:r>
        <w:t xml:space="preserve"> Wasser </w:t>
      </w:r>
      <w:proofErr w:type="spellStart"/>
      <w:r>
        <w:t>sencket</w:t>
      </w:r>
      <w:proofErr w:type="spellEnd"/>
      <w:r>
        <w:t xml:space="preserve"> und </w:t>
      </w:r>
      <w:proofErr w:type="spellStart"/>
      <w:r>
        <w:t>täuffet</w:t>
      </w:r>
      <w:proofErr w:type="spellEnd"/>
      <w:r>
        <w:t xml:space="preserve">, und wider </w:t>
      </w:r>
      <w:proofErr w:type="spellStart"/>
      <w:r>
        <w:t>herauss</w:t>
      </w:r>
      <w:proofErr w:type="spellEnd"/>
      <w:r>
        <w:t xml:space="preserve"> zöge. Denn auch on </w:t>
      </w:r>
      <w:proofErr w:type="spellStart"/>
      <w:r>
        <w:t>Zweyffel</w:t>
      </w:r>
      <w:proofErr w:type="spellEnd"/>
      <w:r>
        <w:t xml:space="preserve">, in deutscher Zungen, das </w:t>
      </w:r>
      <w:proofErr w:type="spellStart"/>
      <w:r>
        <w:t>Wörtleyn</w:t>
      </w:r>
      <w:proofErr w:type="spellEnd"/>
      <w:r>
        <w:t xml:space="preserve"> </w:t>
      </w:r>
      <w:proofErr w:type="spellStart"/>
      <w:r>
        <w:t>Tauffe</w:t>
      </w:r>
      <w:proofErr w:type="spellEnd"/>
      <w:r>
        <w:t xml:space="preserve">, </w:t>
      </w:r>
      <w:proofErr w:type="spellStart"/>
      <w:r>
        <w:t>herkümpt</w:t>
      </w:r>
      <w:proofErr w:type="spellEnd"/>
      <w:r>
        <w:t xml:space="preserve"> von dem Wort, </w:t>
      </w:r>
      <w:proofErr w:type="spellStart"/>
      <w:r>
        <w:t>Tyeffe</w:t>
      </w:r>
      <w:proofErr w:type="spellEnd"/>
      <w:r>
        <w:t xml:space="preserve"> das man </w:t>
      </w:r>
      <w:proofErr w:type="spellStart"/>
      <w:r>
        <w:t>tyeff</w:t>
      </w:r>
      <w:proofErr w:type="spellEnd"/>
      <w:r>
        <w:t xml:space="preserve"> </w:t>
      </w:r>
      <w:proofErr w:type="spellStart"/>
      <w:r>
        <w:t>ynss</w:t>
      </w:r>
      <w:proofErr w:type="spellEnd"/>
      <w:r>
        <w:t xml:space="preserve"> Wasser </w:t>
      </w:r>
      <w:proofErr w:type="spellStart"/>
      <w:r>
        <w:t>sencket</w:t>
      </w:r>
      <w:proofErr w:type="spellEnd"/>
      <w:r>
        <w:t xml:space="preserve">, was man </w:t>
      </w:r>
      <w:proofErr w:type="spellStart"/>
      <w:r>
        <w:t>täuffet</w:t>
      </w:r>
      <w:proofErr w:type="spellEnd"/>
      <w:r>
        <w:t xml:space="preserve">. Das </w:t>
      </w:r>
      <w:proofErr w:type="spellStart"/>
      <w:r>
        <w:t>foddert</w:t>
      </w:r>
      <w:proofErr w:type="spellEnd"/>
      <w:r>
        <w:t xml:space="preserve"> auch die </w:t>
      </w:r>
      <w:proofErr w:type="spellStart"/>
      <w:r>
        <w:t>Bedeuttung</w:t>
      </w:r>
      <w:proofErr w:type="spellEnd"/>
      <w:r>
        <w:t xml:space="preserve"> der </w:t>
      </w:r>
      <w:proofErr w:type="spellStart"/>
      <w:r>
        <w:t>Tauff</w:t>
      </w:r>
      <w:proofErr w:type="spellEnd"/>
      <w:r>
        <w:t xml:space="preserve">. Denn sie bedeutet, das der alte Mensch </w:t>
      </w:r>
      <w:proofErr w:type="spellStart"/>
      <w:r>
        <w:t>unnd</w:t>
      </w:r>
      <w:proofErr w:type="spellEnd"/>
      <w:r>
        <w:t xml:space="preserve"> </w:t>
      </w:r>
      <w:proofErr w:type="spellStart"/>
      <w:r>
        <w:t>sündtlich</w:t>
      </w:r>
      <w:proofErr w:type="spellEnd"/>
      <w:r>
        <w:t xml:space="preserve"> </w:t>
      </w:r>
      <w:proofErr w:type="spellStart"/>
      <w:r>
        <w:t>Gepurt</w:t>
      </w:r>
      <w:proofErr w:type="spellEnd"/>
      <w:r>
        <w:t xml:space="preserve"> vom Fleisch und Blut, </w:t>
      </w:r>
      <w:proofErr w:type="spellStart"/>
      <w:r>
        <w:t>sol</w:t>
      </w:r>
      <w:proofErr w:type="spellEnd"/>
      <w:r>
        <w:t xml:space="preserve"> </w:t>
      </w:r>
      <w:proofErr w:type="spellStart"/>
      <w:r>
        <w:t>gantz</w:t>
      </w:r>
      <w:proofErr w:type="spellEnd"/>
      <w:r>
        <w:t xml:space="preserve"> </w:t>
      </w:r>
      <w:proofErr w:type="spellStart"/>
      <w:r>
        <w:t>erseufft</w:t>
      </w:r>
      <w:proofErr w:type="spellEnd"/>
      <w:r>
        <w:t xml:space="preserve"> werden durch die Gnade Gottes, wie wir hören werden. </w:t>
      </w:r>
      <w:proofErr w:type="spellStart"/>
      <w:r>
        <w:t>Darumb</w:t>
      </w:r>
      <w:proofErr w:type="spellEnd"/>
      <w:r>
        <w:t xml:space="preserve"> </w:t>
      </w:r>
      <w:proofErr w:type="spellStart"/>
      <w:r>
        <w:t>solt</w:t>
      </w:r>
      <w:proofErr w:type="spellEnd"/>
      <w:r>
        <w:t xml:space="preserve"> man der Bedeutung gnug thun </w:t>
      </w:r>
      <w:proofErr w:type="spellStart"/>
      <w:r>
        <w:t>unnd</w:t>
      </w:r>
      <w:proofErr w:type="spellEnd"/>
      <w:r>
        <w:t xml:space="preserve"> </w:t>
      </w:r>
      <w:proofErr w:type="spellStart"/>
      <w:r>
        <w:t>eyn</w:t>
      </w:r>
      <w:proofErr w:type="spellEnd"/>
      <w:r>
        <w:t xml:space="preserve"> rechts </w:t>
      </w:r>
      <w:proofErr w:type="spellStart"/>
      <w:r>
        <w:t>volkömens</w:t>
      </w:r>
      <w:proofErr w:type="spellEnd"/>
      <w:r>
        <w:t xml:space="preserve"> </w:t>
      </w:r>
      <w:proofErr w:type="spellStart"/>
      <w:r>
        <w:t>Zeychen</w:t>
      </w:r>
      <w:proofErr w:type="spellEnd"/>
      <w:r>
        <w:t xml:space="preserve"> geben. </w:t>
      </w:r>
    </w:p>
    <w:p w14:paraId="6B31F586" w14:textId="77777777" w:rsidR="00547A8B" w:rsidRDefault="00547A8B" w:rsidP="00547A8B">
      <w:pPr>
        <w:pStyle w:val="StandardWeb"/>
      </w:pPr>
      <w:r>
        <w:rPr>
          <w:rStyle w:val="Fett"/>
          <w:rFonts w:eastAsiaTheme="majorEastAsia"/>
        </w:rPr>
        <w:t>Zum andern</w:t>
      </w:r>
      <w:r>
        <w:t xml:space="preserve">, die </w:t>
      </w:r>
      <w:proofErr w:type="spellStart"/>
      <w:r>
        <w:t>Tauff</w:t>
      </w:r>
      <w:proofErr w:type="spellEnd"/>
      <w:r>
        <w:t xml:space="preserve"> ist </w:t>
      </w:r>
      <w:proofErr w:type="spellStart"/>
      <w:r>
        <w:t>eyn</w:t>
      </w:r>
      <w:proofErr w:type="spellEnd"/>
      <w:r>
        <w:t xml:space="preserve"> </w:t>
      </w:r>
      <w:proofErr w:type="spellStart"/>
      <w:r>
        <w:t>eusserlich</w:t>
      </w:r>
      <w:proofErr w:type="spellEnd"/>
      <w:r>
        <w:t xml:space="preserve"> </w:t>
      </w:r>
      <w:proofErr w:type="spellStart"/>
      <w:r>
        <w:t>Zeychen</w:t>
      </w:r>
      <w:proofErr w:type="spellEnd"/>
      <w:r>
        <w:t xml:space="preserve"> oder Losung, die uns </w:t>
      </w:r>
      <w:proofErr w:type="spellStart"/>
      <w:r>
        <w:t>absundert</w:t>
      </w:r>
      <w:proofErr w:type="spellEnd"/>
      <w:r>
        <w:t xml:space="preserve"> von allen </w:t>
      </w:r>
      <w:proofErr w:type="spellStart"/>
      <w:r>
        <w:t>ungetaufften</w:t>
      </w:r>
      <w:proofErr w:type="spellEnd"/>
      <w:r>
        <w:t xml:space="preserve"> Menschen, das wir </w:t>
      </w:r>
      <w:proofErr w:type="spellStart"/>
      <w:r>
        <w:t>darbey</w:t>
      </w:r>
      <w:proofErr w:type="spellEnd"/>
      <w:r>
        <w:t xml:space="preserve"> erkennet werden, </w:t>
      </w:r>
      <w:proofErr w:type="spellStart"/>
      <w:r>
        <w:t>eyn</w:t>
      </w:r>
      <w:proofErr w:type="spellEnd"/>
      <w:r>
        <w:t xml:space="preserve"> </w:t>
      </w:r>
      <w:proofErr w:type="spellStart"/>
      <w:r>
        <w:t>Volck</w:t>
      </w:r>
      <w:proofErr w:type="spellEnd"/>
      <w:r>
        <w:t xml:space="preserve"> Christi unsers </w:t>
      </w:r>
      <w:proofErr w:type="spellStart"/>
      <w:r>
        <w:t>Hertzogen</w:t>
      </w:r>
      <w:proofErr w:type="spellEnd"/>
      <w:r>
        <w:t xml:space="preserve">, </w:t>
      </w:r>
      <w:proofErr w:type="spellStart"/>
      <w:r>
        <w:t>undter</w:t>
      </w:r>
      <w:proofErr w:type="spellEnd"/>
      <w:r>
        <w:t xml:space="preserve"> </w:t>
      </w:r>
      <w:proofErr w:type="spellStart"/>
      <w:r>
        <w:t>welchs</w:t>
      </w:r>
      <w:proofErr w:type="spellEnd"/>
      <w:r>
        <w:t xml:space="preserve"> </w:t>
      </w:r>
      <w:proofErr w:type="spellStart"/>
      <w:r>
        <w:t>Panyr</w:t>
      </w:r>
      <w:proofErr w:type="spellEnd"/>
      <w:r>
        <w:t xml:space="preserve"> (das ist das </w:t>
      </w:r>
      <w:proofErr w:type="spellStart"/>
      <w:r>
        <w:t>heylig</w:t>
      </w:r>
      <w:proofErr w:type="spellEnd"/>
      <w:r>
        <w:t xml:space="preserve"> Creutz) wir stetiglich </w:t>
      </w:r>
      <w:proofErr w:type="spellStart"/>
      <w:r>
        <w:t>streytten</w:t>
      </w:r>
      <w:proofErr w:type="spellEnd"/>
      <w:r>
        <w:t xml:space="preserve"> wider die </w:t>
      </w:r>
      <w:proofErr w:type="spellStart"/>
      <w:r>
        <w:t>Sünd</w:t>
      </w:r>
      <w:proofErr w:type="spellEnd"/>
      <w:r>
        <w:t xml:space="preserve">, </w:t>
      </w:r>
      <w:proofErr w:type="spellStart"/>
      <w:r>
        <w:t>darumb</w:t>
      </w:r>
      <w:proofErr w:type="spellEnd"/>
      <w:r>
        <w:t xml:space="preserve"> </w:t>
      </w:r>
      <w:proofErr w:type="spellStart"/>
      <w:r>
        <w:t>müsen</w:t>
      </w:r>
      <w:proofErr w:type="spellEnd"/>
      <w:r>
        <w:t xml:space="preserve"> wir, drey Ding </w:t>
      </w:r>
      <w:proofErr w:type="spellStart"/>
      <w:r>
        <w:t>inn</w:t>
      </w:r>
      <w:proofErr w:type="spellEnd"/>
      <w:r>
        <w:t xml:space="preserve"> dem </w:t>
      </w:r>
      <w:proofErr w:type="spellStart"/>
      <w:r>
        <w:t>heyligen</w:t>
      </w:r>
      <w:proofErr w:type="spellEnd"/>
      <w:r>
        <w:t xml:space="preserve"> Sacrament ansehen, das </w:t>
      </w:r>
      <w:proofErr w:type="spellStart"/>
      <w:r>
        <w:t>Zeychen</w:t>
      </w:r>
      <w:proofErr w:type="spellEnd"/>
      <w:r>
        <w:t xml:space="preserve"> die Bedeutung </w:t>
      </w:r>
      <w:proofErr w:type="spellStart"/>
      <w:r>
        <w:t>unnd</w:t>
      </w:r>
      <w:proofErr w:type="spellEnd"/>
      <w:r>
        <w:t xml:space="preserve"> den Glauben. Das </w:t>
      </w:r>
      <w:proofErr w:type="spellStart"/>
      <w:r>
        <w:t>Zeychen</w:t>
      </w:r>
      <w:proofErr w:type="spellEnd"/>
      <w:r>
        <w:t xml:space="preserve"> stehet </w:t>
      </w:r>
      <w:proofErr w:type="spellStart"/>
      <w:r>
        <w:t>darynnen</w:t>
      </w:r>
      <w:proofErr w:type="spellEnd"/>
      <w:r>
        <w:t xml:space="preserve"> das man den Menschen, </w:t>
      </w:r>
      <w:proofErr w:type="spellStart"/>
      <w:r>
        <w:t>yn</w:t>
      </w:r>
      <w:proofErr w:type="spellEnd"/>
      <w:r>
        <w:t xml:space="preserve"> dem Namen, das Vaters, und des </w:t>
      </w:r>
      <w:proofErr w:type="spellStart"/>
      <w:r>
        <w:t>Sons</w:t>
      </w:r>
      <w:proofErr w:type="spellEnd"/>
      <w:r>
        <w:t xml:space="preserve">, und des </w:t>
      </w:r>
      <w:proofErr w:type="spellStart"/>
      <w:r>
        <w:t>heyligen</w:t>
      </w:r>
      <w:proofErr w:type="spellEnd"/>
      <w:r>
        <w:t xml:space="preserve"> Geistes, </w:t>
      </w:r>
      <w:proofErr w:type="spellStart"/>
      <w:r>
        <w:t>stöst</w:t>
      </w:r>
      <w:proofErr w:type="spellEnd"/>
      <w:r>
        <w:t xml:space="preserve"> </w:t>
      </w:r>
      <w:proofErr w:type="spellStart"/>
      <w:r>
        <w:t>ynss</w:t>
      </w:r>
      <w:proofErr w:type="spellEnd"/>
      <w:r>
        <w:t xml:space="preserve"> Wasser, aber man lest </w:t>
      </w:r>
      <w:proofErr w:type="spellStart"/>
      <w:r>
        <w:t>yhn</w:t>
      </w:r>
      <w:proofErr w:type="spellEnd"/>
      <w:r>
        <w:t xml:space="preserve"> </w:t>
      </w:r>
      <w:proofErr w:type="spellStart"/>
      <w:r>
        <w:t>nit</w:t>
      </w:r>
      <w:proofErr w:type="spellEnd"/>
      <w:r>
        <w:t xml:space="preserve"> </w:t>
      </w:r>
      <w:proofErr w:type="spellStart"/>
      <w:r>
        <w:t>darynnen</w:t>
      </w:r>
      <w:proofErr w:type="spellEnd"/>
      <w:r>
        <w:t xml:space="preserve">, sondern hebt ihn wider </w:t>
      </w:r>
      <w:proofErr w:type="spellStart"/>
      <w:r>
        <w:t>herauß</w:t>
      </w:r>
      <w:proofErr w:type="spellEnd"/>
      <w:r>
        <w:t xml:space="preserve">. </w:t>
      </w:r>
      <w:proofErr w:type="spellStart"/>
      <w:r>
        <w:t>Darumb</w:t>
      </w:r>
      <w:proofErr w:type="spellEnd"/>
      <w:r>
        <w:t xml:space="preserve"> </w:t>
      </w:r>
      <w:proofErr w:type="spellStart"/>
      <w:r>
        <w:t>heist</w:t>
      </w:r>
      <w:proofErr w:type="spellEnd"/>
      <w:r>
        <w:t xml:space="preserve"> man es, </w:t>
      </w:r>
      <w:proofErr w:type="spellStart"/>
      <w:r>
        <w:t>auß</w:t>
      </w:r>
      <w:proofErr w:type="spellEnd"/>
      <w:r>
        <w:t xml:space="preserve"> der </w:t>
      </w:r>
      <w:proofErr w:type="spellStart"/>
      <w:r>
        <w:t>Tauff</w:t>
      </w:r>
      <w:proofErr w:type="spellEnd"/>
      <w:r>
        <w:t xml:space="preserve"> gehaben, also </w:t>
      </w:r>
      <w:proofErr w:type="spellStart"/>
      <w:r>
        <w:t>müsen</w:t>
      </w:r>
      <w:proofErr w:type="spellEnd"/>
      <w:r>
        <w:t xml:space="preserve"> alle beyde Stück in den </w:t>
      </w:r>
      <w:proofErr w:type="spellStart"/>
      <w:r>
        <w:t>Zeychen</w:t>
      </w:r>
      <w:proofErr w:type="spellEnd"/>
      <w:r>
        <w:t xml:space="preserve"> sein, das </w:t>
      </w:r>
      <w:proofErr w:type="spellStart"/>
      <w:r>
        <w:t>Täuffen</w:t>
      </w:r>
      <w:proofErr w:type="spellEnd"/>
      <w:r>
        <w:t xml:space="preserve"> und </w:t>
      </w:r>
      <w:proofErr w:type="spellStart"/>
      <w:r>
        <w:t>herauß</w:t>
      </w:r>
      <w:proofErr w:type="spellEnd"/>
      <w:r>
        <w:t xml:space="preserve"> Heben. </w:t>
      </w:r>
    </w:p>
    <w:p w14:paraId="76A500E6" w14:textId="77777777" w:rsidR="00547A8B" w:rsidRDefault="00547A8B" w:rsidP="00547A8B">
      <w:pPr>
        <w:pStyle w:val="StandardWeb"/>
      </w:pPr>
      <w:r>
        <w:rPr>
          <w:rStyle w:val="Fett"/>
          <w:rFonts w:eastAsiaTheme="majorEastAsia"/>
        </w:rPr>
        <w:t>Zum dritten.</w:t>
      </w:r>
      <w:r>
        <w:t xml:space="preserve"> Die </w:t>
      </w:r>
      <w:proofErr w:type="spellStart"/>
      <w:r>
        <w:t>Bedeuthung</w:t>
      </w:r>
      <w:proofErr w:type="spellEnd"/>
      <w:r>
        <w:t xml:space="preserve"> ist </w:t>
      </w:r>
      <w:proofErr w:type="spellStart"/>
      <w:r>
        <w:t>eyn</w:t>
      </w:r>
      <w:proofErr w:type="spellEnd"/>
      <w:r>
        <w:t xml:space="preserve"> </w:t>
      </w:r>
      <w:proofErr w:type="spellStart"/>
      <w:r>
        <w:t>seligklich</w:t>
      </w:r>
      <w:proofErr w:type="spellEnd"/>
      <w:r>
        <w:t xml:space="preserve"> Sterben der </w:t>
      </w:r>
      <w:proofErr w:type="spellStart"/>
      <w:r>
        <w:t>Sündt</w:t>
      </w:r>
      <w:proofErr w:type="spellEnd"/>
      <w:r>
        <w:t xml:space="preserve">, </w:t>
      </w:r>
      <w:proofErr w:type="spellStart"/>
      <w:r>
        <w:t>unnd</w:t>
      </w:r>
      <w:proofErr w:type="spellEnd"/>
      <w:r>
        <w:t xml:space="preserve"> </w:t>
      </w:r>
      <w:proofErr w:type="spellStart"/>
      <w:r>
        <w:t>Aufferstehung</w:t>
      </w:r>
      <w:proofErr w:type="spellEnd"/>
      <w:r>
        <w:t xml:space="preserve"> in Gnaden Gottes, das der alt Mensch der in Sünden empfangen </w:t>
      </w:r>
      <w:proofErr w:type="spellStart"/>
      <w:r>
        <w:t>wirdt</w:t>
      </w:r>
      <w:proofErr w:type="spellEnd"/>
      <w:r>
        <w:t xml:space="preserve">, und </w:t>
      </w:r>
      <w:proofErr w:type="spellStart"/>
      <w:r>
        <w:t>geporen</w:t>
      </w:r>
      <w:proofErr w:type="spellEnd"/>
      <w:r>
        <w:t xml:space="preserve"> do </w:t>
      </w:r>
      <w:proofErr w:type="spellStart"/>
      <w:r>
        <w:t>erseufft</w:t>
      </w:r>
      <w:proofErr w:type="spellEnd"/>
      <w:r>
        <w:t xml:space="preserve"> </w:t>
      </w:r>
      <w:proofErr w:type="spellStart"/>
      <w:r>
        <w:t>wirdt</w:t>
      </w:r>
      <w:proofErr w:type="spellEnd"/>
      <w:r>
        <w:t xml:space="preserve"> und </w:t>
      </w:r>
      <w:proofErr w:type="spellStart"/>
      <w:r>
        <w:t>eyn</w:t>
      </w:r>
      <w:proofErr w:type="spellEnd"/>
      <w:r>
        <w:t xml:space="preserve"> </w:t>
      </w:r>
      <w:proofErr w:type="spellStart"/>
      <w:r>
        <w:t>newer</w:t>
      </w:r>
      <w:proofErr w:type="spellEnd"/>
      <w:r>
        <w:t xml:space="preserve"> Mensch </w:t>
      </w:r>
      <w:proofErr w:type="spellStart"/>
      <w:r>
        <w:t>herauß</w:t>
      </w:r>
      <w:proofErr w:type="spellEnd"/>
      <w:r>
        <w:t xml:space="preserve"> gehet und </w:t>
      </w:r>
      <w:proofErr w:type="spellStart"/>
      <w:r>
        <w:t>auffstehet</w:t>
      </w:r>
      <w:proofErr w:type="spellEnd"/>
      <w:r>
        <w:t xml:space="preserve">, in Gnaden </w:t>
      </w:r>
      <w:proofErr w:type="spellStart"/>
      <w:r>
        <w:t>geporn</w:t>
      </w:r>
      <w:proofErr w:type="spellEnd"/>
      <w:r>
        <w:t xml:space="preserve">, also nennet S. Paulus an Tit. III. die </w:t>
      </w:r>
      <w:proofErr w:type="spellStart"/>
      <w:r>
        <w:t>Tauff</w:t>
      </w:r>
      <w:proofErr w:type="spellEnd"/>
      <w:r>
        <w:t xml:space="preserve"> ist ein </w:t>
      </w:r>
      <w:proofErr w:type="spellStart"/>
      <w:r>
        <w:t>Padt</w:t>
      </w:r>
      <w:proofErr w:type="spellEnd"/>
      <w:r>
        <w:t xml:space="preserve"> der </w:t>
      </w:r>
      <w:proofErr w:type="spellStart"/>
      <w:r>
        <w:t>newen</w:t>
      </w:r>
      <w:proofErr w:type="spellEnd"/>
      <w:r>
        <w:t xml:space="preserve"> </w:t>
      </w:r>
      <w:proofErr w:type="spellStart"/>
      <w:r>
        <w:t>Gepurt</w:t>
      </w:r>
      <w:proofErr w:type="spellEnd"/>
      <w:r>
        <w:t xml:space="preserve">, </w:t>
      </w:r>
      <w:proofErr w:type="spellStart"/>
      <w:r>
        <w:t>dz</w:t>
      </w:r>
      <w:proofErr w:type="spellEnd"/>
      <w:r>
        <w:t xml:space="preserve"> man in dem selben </w:t>
      </w:r>
      <w:proofErr w:type="spellStart"/>
      <w:r>
        <w:t>Padt</w:t>
      </w:r>
      <w:proofErr w:type="spellEnd"/>
      <w:r>
        <w:t xml:space="preserve"> </w:t>
      </w:r>
      <w:proofErr w:type="spellStart"/>
      <w:r>
        <w:t>new</w:t>
      </w:r>
      <w:proofErr w:type="spellEnd"/>
      <w:r>
        <w:t xml:space="preserve"> </w:t>
      </w:r>
      <w:proofErr w:type="spellStart"/>
      <w:r>
        <w:t>geporen</w:t>
      </w:r>
      <w:proofErr w:type="spellEnd"/>
      <w:r>
        <w:t xml:space="preserve"> und </w:t>
      </w:r>
      <w:proofErr w:type="spellStart"/>
      <w:r>
        <w:t>vernewert</w:t>
      </w:r>
      <w:proofErr w:type="spellEnd"/>
      <w:r>
        <w:t xml:space="preserve"> </w:t>
      </w:r>
      <w:proofErr w:type="spellStart"/>
      <w:r>
        <w:t>wirdt</w:t>
      </w:r>
      <w:proofErr w:type="spellEnd"/>
      <w:r>
        <w:t xml:space="preserve">. Als auch Christus Johannis III. sagt. Es sey denn das </w:t>
      </w:r>
      <w:proofErr w:type="spellStart"/>
      <w:r>
        <w:t>yr</w:t>
      </w:r>
      <w:proofErr w:type="spellEnd"/>
      <w:r>
        <w:t xml:space="preserve"> zum andern Mal </w:t>
      </w:r>
      <w:proofErr w:type="spellStart"/>
      <w:r>
        <w:t>geporen</w:t>
      </w:r>
      <w:proofErr w:type="spellEnd"/>
      <w:r>
        <w:t xml:space="preserve"> werdet </w:t>
      </w:r>
      <w:proofErr w:type="spellStart"/>
      <w:r>
        <w:t>auß</w:t>
      </w:r>
      <w:proofErr w:type="spellEnd"/>
      <w:r>
        <w:t xml:space="preserve"> dem Wasser und dem Geist (der Gnaden) so </w:t>
      </w:r>
      <w:proofErr w:type="spellStart"/>
      <w:r>
        <w:t>müget</w:t>
      </w:r>
      <w:proofErr w:type="spellEnd"/>
      <w:r>
        <w:t xml:space="preserve"> </w:t>
      </w:r>
      <w:proofErr w:type="spellStart"/>
      <w:r>
        <w:t>ir</w:t>
      </w:r>
      <w:proofErr w:type="spellEnd"/>
      <w:r>
        <w:t xml:space="preserve"> </w:t>
      </w:r>
      <w:proofErr w:type="spellStart"/>
      <w:r>
        <w:t>nit</w:t>
      </w:r>
      <w:proofErr w:type="spellEnd"/>
      <w:r>
        <w:t xml:space="preserve"> eingehen in das </w:t>
      </w:r>
      <w:proofErr w:type="spellStart"/>
      <w:r>
        <w:t>Hymelreich</w:t>
      </w:r>
      <w:proofErr w:type="spellEnd"/>
      <w:r>
        <w:t xml:space="preserve">, denn gleich wie </w:t>
      </w:r>
      <w:proofErr w:type="spellStart"/>
      <w:r>
        <w:t>eyn</w:t>
      </w:r>
      <w:proofErr w:type="spellEnd"/>
      <w:r>
        <w:t xml:space="preserve"> Kindt </w:t>
      </w:r>
      <w:proofErr w:type="spellStart"/>
      <w:r>
        <w:t>auß</w:t>
      </w:r>
      <w:proofErr w:type="spellEnd"/>
      <w:r>
        <w:t xml:space="preserve"> </w:t>
      </w:r>
      <w:proofErr w:type="spellStart"/>
      <w:r>
        <w:t>Muter</w:t>
      </w:r>
      <w:proofErr w:type="spellEnd"/>
      <w:r>
        <w:t xml:space="preserve"> </w:t>
      </w:r>
      <w:proofErr w:type="spellStart"/>
      <w:r>
        <w:t>Leyb</w:t>
      </w:r>
      <w:proofErr w:type="spellEnd"/>
      <w:r>
        <w:t xml:space="preserve"> gehaben </w:t>
      </w:r>
      <w:proofErr w:type="spellStart"/>
      <w:r>
        <w:t>unnd</w:t>
      </w:r>
      <w:proofErr w:type="spellEnd"/>
      <w:r>
        <w:t xml:space="preserve"> </w:t>
      </w:r>
      <w:proofErr w:type="spellStart"/>
      <w:r>
        <w:t>geporn</w:t>
      </w:r>
      <w:proofErr w:type="spellEnd"/>
      <w:r>
        <w:t xml:space="preserve"> </w:t>
      </w:r>
      <w:proofErr w:type="spellStart"/>
      <w:r>
        <w:t>wirdt</w:t>
      </w:r>
      <w:proofErr w:type="spellEnd"/>
      <w:r>
        <w:t xml:space="preserve">, das durch solch fleischlich </w:t>
      </w:r>
      <w:proofErr w:type="spellStart"/>
      <w:r>
        <w:t>Gepurt</w:t>
      </w:r>
      <w:proofErr w:type="spellEnd"/>
      <w:r>
        <w:t xml:space="preserve">, ein </w:t>
      </w:r>
      <w:proofErr w:type="spellStart"/>
      <w:r>
        <w:t>sündigs</w:t>
      </w:r>
      <w:proofErr w:type="spellEnd"/>
      <w:r>
        <w:t xml:space="preserve"> Mensch ist und ein Kind des Zorns. Also </w:t>
      </w:r>
      <w:proofErr w:type="spellStart"/>
      <w:r>
        <w:t>wirdt</w:t>
      </w:r>
      <w:proofErr w:type="spellEnd"/>
      <w:r>
        <w:t xml:space="preserve"> </w:t>
      </w:r>
      <w:proofErr w:type="spellStart"/>
      <w:r>
        <w:t>auß</w:t>
      </w:r>
      <w:proofErr w:type="spellEnd"/>
      <w:r>
        <w:t xml:space="preserve"> der </w:t>
      </w:r>
      <w:proofErr w:type="spellStart"/>
      <w:r>
        <w:t>Tauff</w:t>
      </w:r>
      <w:proofErr w:type="spellEnd"/>
      <w:r>
        <w:t xml:space="preserve"> gehaben und </w:t>
      </w:r>
      <w:proofErr w:type="spellStart"/>
      <w:r>
        <w:t>geporn</w:t>
      </w:r>
      <w:proofErr w:type="spellEnd"/>
      <w:r>
        <w:t xml:space="preserve"> der Mensch </w:t>
      </w:r>
      <w:proofErr w:type="spellStart"/>
      <w:r>
        <w:t>geystlich</w:t>
      </w:r>
      <w:proofErr w:type="spellEnd"/>
      <w:r>
        <w:t xml:space="preserve"> und durch solch </w:t>
      </w:r>
      <w:proofErr w:type="spellStart"/>
      <w:r>
        <w:t>Gepurt</w:t>
      </w:r>
      <w:proofErr w:type="spellEnd"/>
      <w:r>
        <w:t xml:space="preserve"> </w:t>
      </w:r>
      <w:proofErr w:type="spellStart"/>
      <w:r>
        <w:t>eyn</w:t>
      </w:r>
      <w:proofErr w:type="spellEnd"/>
      <w:r>
        <w:t xml:space="preserve"> Kind der Gnaden und rechtfertiger Mensch, also </w:t>
      </w:r>
      <w:proofErr w:type="spellStart"/>
      <w:r>
        <w:t>ersauffen</w:t>
      </w:r>
      <w:proofErr w:type="spellEnd"/>
      <w:r>
        <w:t xml:space="preserve"> die </w:t>
      </w:r>
      <w:proofErr w:type="spellStart"/>
      <w:r>
        <w:t>Sünd</w:t>
      </w:r>
      <w:proofErr w:type="spellEnd"/>
      <w:r>
        <w:t xml:space="preserve"> in der </w:t>
      </w:r>
      <w:proofErr w:type="spellStart"/>
      <w:r>
        <w:t>Tauff</w:t>
      </w:r>
      <w:proofErr w:type="spellEnd"/>
      <w:r>
        <w:t xml:space="preserve"> und gehet </w:t>
      </w:r>
      <w:proofErr w:type="spellStart"/>
      <w:r>
        <w:t>auff</w:t>
      </w:r>
      <w:proofErr w:type="spellEnd"/>
      <w:r>
        <w:t xml:space="preserve"> die Gerechtigkeit </w:t>
      </w:r>
      <w:proofErr w:type="spellStart"/>
      <w:r>
        <w:t>fur</w:t>
      </w:r>
      <w:proofErr w:type="spellEnd"/>
      <w:r>
        <w:t xml:space="preserve"> die </w:t>
      </w:r>
      <w:proofErr w:type="spellStart"/>
      <w:r>
        <w:t>Sündt</w:t>
      </w:r>
      <w:proofErr w:type="spellEnd"/>
      <w:r>
        <w:t xml:space="preserve">. </w:t>
      </w:r>
    </w:p>
    <w:p w14:paraId="33207510"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vierden</w:t>
      </w:r>
      <w:proofErr w:type="spellEnd"/>
      <w:r>
        <w:t xml:space="preserve">, die Bedeutung und Sterben oder </w:t>
      </w:r>
      <w:proofErr w:type="spellStart"/>
      <w:r>
        <w:t>Ersauffen</w:t>
      </w:r>
      <w:proofErr w:type="spellEnd"/>
      <w:r>
        <w:t xml:space="preserve"> der </w:t>
      </w:r>
      <w:proofErr w:type="spellStart"/>
      <w:r>
        <w:t>Sünd</w:t>
      </w:r>
      <w:proofErr w:type="spellEnd"/>
      <w:r>
        <w:t xml:space="preserve">, geschicht </w:t>
      </w:r>
      <w:proofErr w:type="spellStart"/>
      <w:r>
        <w:t>nit</w:t>
      </w:r>
      <w:proofErr w:type="spellEnd"/>
      <w:r>
        <w:t xml:space="preserve"> </w:t>
      </w:r>
      <w:proofErr w:type="spellStart"/>
      <w:r>
        <w:t>volkömen</w:t>
      </w:r>
      <w:proofErr w:type="spellEnd"/>
      <w:r>
        <w:t xml:space="preserve"> in </w:t>
      </w:r>
      <w:proofErr w:type="spellStart"/>
      <w:r>
        <w:t>disem</w:t>
      </w:r>
      <w:proofErr w:type="spellEnd"/>
      <w:r>
        <w:t xml:space="preserve"> Leben, biss der Mensch auch </w:t>
      </w:r>
      <w:proofErr w:type="spellStart"/>
      <w:r>
        <w:t>leyplich</w:t>
      </w:r>
      <w:proofErr w:type="spellEnd"/>
      <w:r>
        <w:t xml:space="preserve"> sterb und </w:t>
      </w:r>
      <w:proofErr w:type="spellStart"/>
      <w:r>
        <w:t>gantz</w:t>
      </w:r>
      <w:proofErr w:type="spellEnd"/>
      <w:r>
        <w:t xml:space="preserve"> verwese zu Pulver. Das Sacrament oder Zeichen der </w:t>
      </w:r>
      <w:proofErr w:type="spellStart"/>
      <w:r>
        <w:t>Tauff</w:t>
      </w:r>
      <w:proofErr w:type="spellEnd"/>
      <w:r>
        <w:t xml:space="preserve"> ist bald geschehen, wie wir vor Augen sehen, aber die Bedeutung der </w:t>
      </w:r>
      <w:proofErr w:type="spellStart"/>
      <w:r>
        <w:t>geystlichen</w:t>
      </w:r>
      <w:proofErr w:type="spellEnd"/>
      <w:r>
        <w:t xml:space="preserve"> </w:t>
      </w:r>
      <w:proofErr w:type="spellStart"/>
      <w:r>
        <w:t>Tauff</w:t>
      </w:r>
      <w:proofErr w:type="spellEnd"/>
      <w:r>
        <w:t xml:space="preserve">, die </w:t>
      </w:r>
      <w:proofErr w:type="spellStart"/>
      <w:r>
        <w:t>Erseuffung</w:t>
      </w:r>
      <w:proofErr w:type="spellEnd"/>
      <w:r>
        <w:t xml:space="preserve"> der </w:t>
      </w:r>
      <w:proofErr w:type="spellStart"/>
      <w:r>
        <w:t>Sünd</w:t>
      </w:r>
      <w:proofErr w:type="spellEnd"/>
      <w:r>
        <w:t xml:space="preserve">, </w:t>
      </w:r>
      <w:proofErr w:type="spellStart"/>
      <w:r>
        <w:t>werdt</w:t>
      </w:r>
      <w:proofErr w:type="spellEnd"/>
      <w:r>
        <w:t xml:space="preserve"> die Weil wir leben, und </w:t>
      </w:r>
      <w:proofErr w:type="spellStart"/>
      <w:r>
        <w:t>wirdt</w:t>
      </w:r>
      <w:proofErr w:type="spellEnd"/>
      <w:r>
        <w:t xml:space="preserve"> aller erst </w:t>
      </w:r>
      <w:proofErr w:type="spellStart"/>
      <w:r>
        <w:t>ym</w:t>
      </w:r>
      <w:proofErr w:type="spellEnd"/>
      <w:r>
        <w:t xml:space="preserve"> Todt </w:t>
      </w:r>
      <w:proofErr w:type="spellStart"/>
      <w:r>
        <w:t>volnbracht</w:t>
      </w:r>
      <w:proofErr w:type="spellEnd"/>
      <w:r>
        <w:t xml:space="preserve">, da </w:t>
      </w:r>
      <w:proofErr w:type="spellStart"/>
      <w:r>
        <w:t>wirdt</w:t>
      </w:r>
      <w:proofErr w:type="spellEnd"/>
      <w:r>
        <w:t xml:space="preserve"> der Mensch recht in die </w:t>
      </w:r>
      <w:proofErr w:type="spellStart"/>
      <w:r>
        <w:t>Tauff</w:t>
      </w:r>
      <w:proofErr w:type="spellEnd"/>
      <w:r>
        <w:t xml:space="preserve"> </w:t>
      </w:r>
      <w:proofErr w:type="spellStart"/>
      <w:r>
        <w:t>gesenckt</w:t>
      </w:r>
      <w:proofErr w:type="spellEnd"/>
      <w:r>
        <w:t xml:space="preserve"> und geschicht was die </w:t>
      </w:r>
      <w:proofErr w:type="spellStart"/>
      <w:r>
        <w:t>Tauff</w:t>
      </w:r>
      <w:proofErr w:type="spellEnd"/>
      <w:r>
        <w:t xml:space="preserve"> </w:t>
      </w:r>
      <w:proofErr w:type="spellStart"/>
      <w:r>
        <w:t>bedeut</w:t>
      </w:r>
      <w:proofErr w:type="spellEnd"/>
      <w:r>
        <w:t xml:space="preserve">. </w:t>
      </w:r>
      <w:proofErr w:type="spellStart"/>
      <w:r>
        <w:t>Darumb</w:t>
      </w:r>
      <w:proofErr w:type="spellEnd"/>
      <w:r>
        <w:t xml:space="preserve"> ist diß </w:t>
      </w:r>
      <w:proofErr w:type="spellStart"/>
      <w:r>
        <w:t>gantz</w:t>
      </w:r>
      <w:proofErr w:type="spellEnd"/>
      <w:r>
        <w:t xml:space="preserve"> Leben nicht anders, denn ein geistlich </w:t>
      </w:r>
      <w:proofErr w:type="spellStart"/>
      <w:r>
        <w:t>Tauffen</w:t>
      </w:r>
      <w:proofErr w:type="spellEnd"/>
      <w:r>
        <w:t xml:space="preserve"> on Unterlaß, biß in den Tod. Und wer </w:t>
      </w:r>
      <w:proofErr w:type="spellStart"/>
      <w:r>
        <w:t>getaufft</w:t>
      </w:r>
      <w:proofErr w:type="spellEnd"/>
      <w:r>
        <w:t xml:space="preserve"> </w:t>
      </w:r>
      <w:proofErr w:type="spellStart"/>
      <w:r>
        <w:t>wirdt</w:t>
      </w:r>
      <w:proofErr w:type="spellEnd"/>
      <w:r>
        <w:t xml:space="preserve">, der </w:t>
      </w:r>
      <w:proofErr w:type="spellStart"/>
      <w:r>
        <w:t>wirdt</w:t>
      </w:r>
      <w:proofErr w:type="spellEnd"/>
      <w:r>
        <w:t xml:space="preserve"> zum Todt verurteilt, als spreche der Priester wenn er </w:t>
      </w:r>
      <w:proofErr w:type="spellStart"/>
      <w:r>
        <w:t>tauffet</w:t>
      </w:r>
      <w:proofErr w:type="spellEnd"/>
      <w:r>
        <w:t xml:space="preserve">, </w:t>
      </w:r>
      <w:proofErr w:type="spellStart"/>
      <w:r>
        <w:t>sihe</w:t>
      </w:r>
      <w:proofErr w:type="spellEnd"/>
      <w:r>
        <w:t xml:space="preserve"> du bist </w:t>
      </w:r>
      <w:proofErr w:type="spellStart"/>
      <w:r>
        <w:t>eyn</w:t>
      </w:r>
      <w:proofErr w:type="spellEnd"/>
      <w:r>
        <w:t xml:space="preserve"> </w:t>
      </w:r>
      <w:proofErr w:type="spellStart"/>
      <w:r>
        <w:t>sündigs</w:t>
      </w:r>
      <w:proofErr w:type="spellEnd"/>
      <w:r>
        <w:t xml:space="preserve"> </w:t>
      </w:r>
      <w:proofErr w:type="spellStart"/>
      <w:r>
        <w:t>Fleysch</w:t>
      </w:r>
      <w:proofErr w:type="spellEnd"/>
      <w:r>
        <w:t xml:space="preserve">, </w:t>
      </w:r>
      <w:proofErr w:type="spellStart"/>
      <w:r>
        <w:t>darumb</w:t>
      </w:r>
      <w:proofErr w:type="spellEnd"/>
      <w:r>
        <w:t xml:space="preserve"> </w:t>
      </w:r>
      <w:proofErr w:type="spellStart"/>
      <w:r>
        <w:t>erseuff</w:t>
      </w:r>
      <w:proofErr w:type="spellEnd"/>
      <w:r>
        <w:t xml:space="preserve"> ich dich, in Gottes Namen, und urteil dich zum Tod in dem selben Namen, das mit dir, al dein Sünd sterben, und untergehen. Also sagt S. Paul Ro. VI. Wir </w:t>
      </w:r>
      <w:proofErr w:type="spellStart"/>
      <w:r>
        <w:t>sindt</w:t>
      </w:r>
      <w:proofErr w:type="spellEnd"/>
      <w:r>
        <w:t xml:space="preserve"> mit Christo begraben, durch die </w:t>
      </w:r>
      <w:proofErr w:type="spellStart"/>
      <w:r>
        <w:t>Tauff</w:t>
      </w:r>
      <w:proofErr w:type="spellEnd"/>
      <w:r>
        <w:t xml:space="preserve"> zum Tod. Und </w:t>
      </w:r>
      <w:proofErr w:type="spellStart"/>
      <w:r>
        <w:t>ihe</w:t>
      </w:r>
      <w:proofErr w:type="spellEnd"/>
      <w:r>
        <w:t xml:space="preserve"> ehr der Mensch stirbt, nach der </w:t>
      </w:r>
      <w:proofErr w:type="spellStart"/>
      <w:r>
        <w:t>Tauff</w:t>
      </w:r>
      <w:proofErr w:type="spellEnd"/>
      <w:r>
        <w:t xml:space="preserve">, </w:t>
      </w:r>
      <w:proofErr w:type="spellStart"/>
      <w:r>
        <w:t>ihe</w:t>
      </w:r>
      <w:proofErr w:type="spellEnd"/>
      <w:r>
        <w:t xml:space="preserve"> ehr sein </w:t>
      </w:r>
      <w:proofErr w:type="spellStart"/>
      <w:r>
        <w:t>Tauff</w:t>
      </w:r>
      <w:proofErr w:type="spellEnd"/>
      <w:r>
        <w:t xml:space="preserve"> </w:t>
      </w:r>
      <w:proofErr w:type="spellStart"/>
      <w:r>
        <w:t>volnbracht</w:t>
      </w:r>
      <w:proofErr w:type="spellEnd"/>
      <w:r>
        <w:t xml:space="preserve"> </w:t>
      </w:r>
      <w:proofErr w:type="spellStart"/>
      <w:r>
        <w:t>wirdt</w:t>
      </w:r>
      <w:proofErr w:type="spellEnd"/>
      <w:r>
        <w:t xml:space="preserve">. Denn die </w:t>
      </w:r>
      <w:proofErr w:type="spellStart"/>
      <w:r>
        <w:t>Sünd</w:t>
      </w:r>
      <w:proofErr w:type="spellEnd"/>
      <w:r>
        <w:t xml:space="preserve"> höret </w:t>
      </w:r>
      <w:proofErr w:type="spellStart"/>
      <w:r>
        <w:t>nit</w:t>
      </w:r>
      <w:proofErr w:type="spellEnd"/>
      <w:r>
        <w:t xml:space="preserve"> </w:t>
      </w:r>
      <w:proofErr w:type="spellStart"/>
      <w:r>
        <w:t>gantz</w:t>
      </w:r>
      <w:proofErr w:type="spellEnd"/>
      <w:r>
        <w:t xml:space="preserve"> </w:t>
      </w:r>
      <w:proofErr w:type="spellStart"/>
      <w:r>
        <w:t>auff</w:t>
      </w:r>
      <w:proofErr w:type="spellEnd"/>
      <w:r>
        <w:t xml:space="preserve">, die Weil </w:t>
      </w:r>
      <w:proofErr w:type="spellStart"/>
      <w:r>
        <w:t>diser</w:t>
      </w:r>
      <w:proofErr w:type="spellEnd"/>
      <w:r>
        <w:t xml:space="preserve"> Leib lebet, der so </w:t>
      </w:r>
      <w:proofErr w:type="spellStart"/>
      <w:r>
        <w:t>gantz</w:t>
      </w:r>
      <w:proofErr w:type="spellEnd"/>
      <w:r>
        <w:t xml:space="preserve"> in Sünden empfangen ist, das </w:t>
      </w:r>
      <w:proofErr w:type="spellStart"/>
      <w:r>
        <w:t>Sündt</w:t>
      </w:r>
      <w:proofErr w:type="spellEnd"/>
      <w:r>
        <w:t xml:space="preserve"> sein Natur ist, als der Prophet saget. </w:t>
      </w:r>
      <w:proofErr w:type="spellStart"/>
      <w:r>
        <w:t>Sihe</w:t>
      </w:r>
      <w:proofErr w:type="spellEnd"/>
      <w:r>
        <w:t xml:space="preserve"> in Sünden bin ich empfangen, und in Untugenden hat mich </w:t>
      </w:r>
      <w:proofErr w:type="spellStart"/>
      <w:r>
        <w:t>meyn</w:t>
      </w:r>
      <w:proofErr w:type="spellEnd"/>
      <w:r>
        <w:t xml:space="preserve"> </w:t>
      </w:r>
      <w:proofErr w:type="spellStart"/>
      <w:r>
        <w:t>Muter</w:t>
      </w:r>
      <w:proofErr w:type="spellEnd"/>
      <w:r>
        <w:t xml:space="preserve"> getragen, welcher in keiner </w:t>
      </w:r>
      <w:proofErr w:type="spellStart"/>
      <w:r>
        <w:t>Weyse</w:t>
      </w:r>
      <w:proofErr w:type="spellEnd"/>
      <w:r>
        <w:t xml:space="preserve"> zu rathen ist, sie sterb denn und werd zu Nichte, mit </w:t>
      </w:r>
      <w:proofErr w:type="spellStart"/>
      <w:r>
        <w:t>yrer</w:t>
      </w:r>
      <w:proofErr w:type="spellEnd"/>
      <w:r>
        <w:t xml:space="preserve"> </w:t>
      </w:r>
      <w:proofErr w:type="spellStart"/>
      <w:r>
        <w:t>Sünd</w:t>
      </w:r>
      <w:proofErr w:type="spellEnd"/>
      <w:r>
        <w:t xml:space="preserve">. Also ist eines Christen Menschen Leben nicht anders, denn </w:t>
      </w:r>
      <w:proofErr w:type="spellStart"/>
      <w:r>
        <w:t>eyn</w:t>
      </w:r>
      <w:proofErr w:type="spellEnd"/>
      <w:r>
        <w:t xml:space="preserve"> Anheben, seliglich zu sterben von der </w:t>
      </w:r>
      <w:proofErr w:type="spellStart"/>
      <w:r>
        <w:t>Tauff</w:t>
      </w:r>
      <w:proofErr w:type="spellEnd"/>
      <w:r>
        <w:t xml:space="preserve"> an biß </w:t>
      </w:r>
      <w:proofErr w:type="spellStart"/>
      <w:r>
        <w:t>ynss</w:t>
      </w:r>
      <w:proofErr w:type="spellEnd"/>
      <w:r>
        <w:t xml:space="preserve"> Grab, denn Gott will ihn anders machen von </w:t>
      </w:r>
      <w:proofErr w:type="spellStart"/>
      <w:r>
        <w:t>new</w:t>
      </w:r>
      <w:proofErr w:type="spellEnd"/>
      <w:r>
        <w:t xml:space="preserve"> </w:t>
      </w:r>
      <w:proofErr w:type="spellStart"/>
      <w:r>
        <w:t>auff</w:t>
      </w:r>
      <w:proofErr w:type="spellEnd"/>
      <w:r>
        <w:t xml:space="preserve">, am Jüngsten Tag. </w:t>
      </w:r>
    </w:p>
    <w:p w14:paraId="7F37A3E0"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fünfften</w:t>
      </w:r>
      <w:proofErr w:type="spellEnd"/>
      <w:r>
        <w:t xml:space="preserve">. Des selben gleichen </w:t>
      </w:r>
      <w:proofErr w:type="spellStart"/>
      <w:r>
        <w:t>auß</w:t>
      </w:r>
      <w:proofErr w:type="spellEnd"/>
      <w:r>
        <w:t xml:space="preserve"> der </w:t>
      </w:r>
      <w:proofErr w:type="spellStart"/>
      <w:r>
        <w:t>Tauf</w:t>
      </w:r>
      <w:proofErr w:type="spellEnd"/>
      <w:r>
        <w:t xml:space="preserve"> heben geschicht auch behende. Aber die Bedeutung, die </w:t>
      </w:r>
      <w:proofErr w:type="spellStart"/>
      <w:r>
        <w:t>geystlich</w:t>
      </w:r>
      <w:proofErr w:type="spellEnd"/>
      <w:r>
        <w:t xml:space="preserve"> </w:t>
      </w:r>
      <w:proofErr w:type="spellStart"/>
      <w:r>
        <w:t>Gepurt</w:t>
      </w:r>
      <w:proofErr w:type="spellEnd"/>
      <w:r>
        <w:t xml:space="preserve">, die </w:t>
      </w:r>
      <w:proofErr w:type="spellStart"/>
      <w:r>
        <w:t>Merung</w:t>
      </w:r>
      <w:proofErr w:type="spellEnd"/>
      <w:r>
        <w:t xml:space="preserve"> der Gnaden und </w:t>
      </w:r>
      <w:proofErr w:type="spellStart"/>
      <w:r>
        <w:t>Gerechtikeit</w:t>
      </w:r>
      <w:proofErr w:type="spellEnd"/>
      <w:r>
        <w:t xml:space="preserve"> hebt </w:t>
      </w:r>
      <w:proofErr w:type="spellStart"/>
      <w:r>
        <w:t>wol</w:t>
      </w:r>
      <w:proofErr w:type="spellEnd"/>
      <w:r>
        <w:t xml:space="preserve"> an in der </w:t>
      </w:r>
      <w:proofErr w:type="spellStart"/>
      <w:r>
        <w:t>Tauf</w:t>
      </w:r>
      <w:proofErr w:type="spellEnd"/>
      <w:r>
        <w:t xml:space="preserve">, </w:t>
      </w:r>
      <w:proofErr w:type="spellStart"/>
      <w:r>
        <w:t>weret</w:t>
      </w:r>
      <w:proofErr w:type="spellEnd"/>
      <w:r>
        <w:t xml:space="preserve"> aber auch biß in den Todt, ja biß an Jüngsten Tag, da </w:t>
      </w:r>
      <w:proofErr w:type="spellStart"/>
      <w:r>
        <w:t>wirdt</w:t>
      </w:r>
      <w:proofErr w:type="spellEnd"/>
      <w:r>
        <w:t xml:space="preserve"> aller erst </w:t>
      </w:r>
      <w:proofErr w:type="spellStart"/>
      <w:r>
        <w:t>volnbracht</w:t>
      </w:r>
      <w:proofErr w:type="spellEnd"/>
      <w:r>
        <w:t xml:space="preserve">, das die </w:t>
      </w:r>
      <w:proofErr w:type="spellStart"/>
      <w:r>
        <w:t>Tauffhebung</w:t>
      </w:r>
      <w:proofErr w:type="spellEnd"/>
      <w:r>
        <w:t xml:space="preserve"> </w:t>
      </w:r>
      <w:proofErr w:type="spellStart"/>
      <w:r>
        <w:t>bedeut</w:t>
      </w:r>
      <w:proofErr w:type="spellEnd"/>
      <w:r>
        <w:t xml:space="preserve">, da werden wir vom Tod von Sünden, von allem </w:t>
      </w:r>
      <w:proofErr w:type="spellStart"/>
      <w:r>
        <w:t>Ubel</w:t>
      </w:r>
      <w:proofErr w:type="spellEnd"/>
      <w:r>
        <w:t xml:space="preserve">, </w:t>
      </w:r>
      <w:proofErr w:type="spellStart"/>
      <w:r>
        <w:t>auff</w:t>
      </w:r>
      <w:proofErr w:type="spellEnd"/>
      <w:r>
        <w:t xml:space="preserve"> stehen, </w:t>
      </w:r>
      <w:proofErr w:type="spellStart"/>
      <w:r>
        <w:t>reyn</w:t>
      </w:r>
      <w:proofErr w:type="spellEnd"/>
      <w:r>
        <w:t xml:space="preserve"> an Leib und Seel, und denn </w:t>
      </w:r>
      <w:proofErr w:type="spellStart"/>
      <w:r>
        <w:t>ewigklich</w:t>
      </w:r>
      <w:proofErr w:type="spellEnd"/>
      <w:r>
        <w:t xml:space="preserve"> leben, da werden wir recht </w:t>
      </w:r>
      <w:proofErr w:type="spellStart"/>
      <w:r>
        <w:t>auß</w:t>
      </w:r>
      <w:proofErr w:type="spellEnd"/>
      <w:r>
        <w:t xml:space="preserve"> der </w:t>
      </w:r>
      <w:proofErr w:type="spellStart"/>
      <w:r>
        <w:t>Tauff</w:t>
      </w:r>
      <w:proofErr w:type="spellEnd"/>
      <w:r>
        <w:t xml:space="preserve"> gehaben, und </w:t>
      </w:r>
      <w:proofErr w:type="spellStart"/>
      <w:r>
        <w:t>volkömlich</w:t>
      </w:r>
      <w:proofErr w:type="spellEnd"/>
      <w:r>
        <w:t xml:space="preserve"> </w:t>
      </w:r>
      <w:proofErr w:type="spellStart"/>
      <w:r>
        <w:t>geporn</w:t>
      </w:r>
      <w:proofErr w:type="spellEnd"/>
      <w:r>
        <w:t xml:space="preserve">, </w:t>
      </w:r>
      <w:proofErr w:type="spellStart"/>
      <w:r>
        <w:t>antzyhen</w:t>
      </w:r>
      <w:proofErr w:type="spellEnd"/>
      <w:r>
        <w:t xml:space="preserve"> das recht </w:t>
      </w:r>
      <w:proofErr w:type="spellStart"/>
      <w:r>
        <w:t>Westerhembd</w:t>
      </w:r>
      <w:proofErr w:type="spellEnd"/>
      <w:r>
        <w:t xml:space="preserve">, das unsterblichen Lebens, im </w:t>
      </w:r>
      <w:proofErr w:type="spellStart"/>
      <w:r>
        <w:t>Hymel</w:t>
      </w:r>
      <w:proofErr w:type="spellEnd"/>
      <w:r>
        <w:t xml:space="preserve">. Als sprechen die </w:t>
      </w:r>
      <w:proofErr w:type="spellStart"/>
      <w:r>
        <w:t>Gefattern</w:t>
      </w:r>
      <w:proofErr w:type="spellEnd"/>
      <w:r>
        <w:t xml:space="preserve"> wenn sie das Kind </w:t>
      </w:r>
      <w:proofErr w:type="spellStart"/>
      <w:r>
        <w:t>auß</w:t>
      </w:r>
      <w:proofErr w:type="spellEnd"/>
      <w:r>
        <w:t xml:space="preserve"> der </w:t>
      </w:r>
      <w:proofErr w:type="spellStart"/>
      <w:r>
        <w:t>Tauff</w:t>
      </w:r>
      <w:proofErr w:type="spellEnd"/>
      <w:r>
        <w:t xml:space="preserve"> heben. </w:t>
      </w:r>
      <w:proofErr w:type="spellStart"/>
      <w:r>
        <w:t>Sihe</w:t>
      </w:r>
      <w:proofErr w:type="spellEnd"/>
      <w:r>
        <w:t xml:space="preserve">, dein </w:t>
      </w:r>
      <w:proofErr w:type="spellStart"/>
      <w:r>
        <w:t>Sünd</w:t>
      </w:r>
      <w:proofErr w:type="spellEnd"/>
      <w:r>
        <w:t xml:space="preserve"> sind nun </w:t>
      </w:r>
      <w:proofErr w:type="spellStart"/>
      <w:r>
        <w:t>erseufft</w:t>
      </w:r>
      <w:proofErr w:type="spellEnd"/>
      <w:r>
        <w:t xml:space="preserve">, wir empfangen dich in Gottes Namen, in das ewig, unschuldig Leben, denn also werden die Engel am Jüngsten Tag </w:t>
      </w:r>
      <w:proofErr w:type="spellStart"/>
      <w:r>
        <w:t>erauß</w:t>
      </w:r>
      <w:proofErr w:type="spellEnd"/>
      <w:r>
        <w:t xml:space="preserve"> heben alle Christen </w:t>
      </w:r>
      <w:proofErr w:type="spellStart"/>
      <w:r>
        <w:t>getaufft</w:t>
      </w:r>
      <w:proofErr w:type="spellEnd"/>
      <w:r>
        <w:t xml:space="preserve"> </w:t>
      </w:r>
      <w:proofErr w:type="spellStart"/>
      <w:r>
        <w:t>frumme</w:t>
      </w:r>
      <w:proofErr w:type="spellEnd"/>
      <w:r>
        <w:t xml:space="preserve"> Menschen, und werden da erfüllen, das die </w:t>
      </w:r>
      <w:proofErr w:type="spellStart"/>
      <w:r>
        <w:t>Tauff</w:t>
      </w:r>
      <w:proofErr w:type="spellEnd"/>
      <w:r>
        <w:t xml:space="preserve"> und die </w:t>
      </w:r>
      <w:proofErr w:type="spellStart"/>
      <w:r>
        <w:t>Gefattern</w:t>
      </w:r>
      <w:proofErr w:type="spellEnd"/>
      <w:r>
        <w:t xml:space="preserve"> bedeuten, als Christus sagt Mat. </w:t>
      </w:r>
      <w:proofErr w:type="spellStart"/>
      <w:r>
        <w:t>XXIIII</w:t>
      </w:r>
      <w:proofErr w:type="spellEnd"/>
      <w:r>
        <w:t xml:space="preserve">. Er </w:t>
      </w:r>
      <w:proofErr w:type="spellStart"/>
      <w:r>
        <w:t>wirdt</w:t>
      </w:r>
      <w:proofErr w:type="spellEnd"/>
      <w:r>
        <w:t xml:space="preserve"> aussenden seine Engel, und sie werden </w:t>
      </w:r>
      <w:proofErr w:type="spellStart"/>
      <w:r>
        <w:t>ym</w:t>
      </w:r>
      <w:proofErr w:type="spellEnd"/>
      <w:r>
        <w:t xml:space="preserve"> </w:t>
      </w:r>
      <w:proofErr w:type="spellStart"/>
      <w:r>
        <w:t>versamlen</w:t>
      </w:r>
      <w:proofErr w:type="spellEnd"/>
      <w:r>
        <w:t xml:space="preserve"> sein Außerwelten, von den vier </w:t>
      </w:r>
      <w:proofErr w:type="spellStart"/>
      <w:r>
        <w:t>Orttern</w:t>
      </w:r>
      <w:proofErr w:type="spellEnd"/>
      <w:r>
        <w:t xml:space="preserve"> der Wind vom </w:t>
      </w:r>
      <w:proofErr w:type="spellStart"/>
      <w:r>
        <w:t>Auffgang</w:t>
      </w:r>
      <w:proofErr w:type="spellEnd"/>
      <w:r>
        <w:t xml:space="preserve"> biss zum </w:t>
      </w:r>
      <w:proofErr w:type="spellStart"/>
      <w:r>
        <w:t>Undergang</w:t>
      </w:r>
      <w:proofErr w:type="spellEnd"/>
      <w:r>
        <w:t xml:space="preserve">. </w:t>
      </w:r>
    </w:p>
    <w:p w14:paraId="1496CA01" w14:textId="77777777" w:rsidR="00547A8B" w:rsidRDefault="00547A8B" w:rsidP="00547A8B">
      <w:pPr>
        <w:pStyle w:val="StandardWeb"/>
      </w:pPr>
      <w:r>
        <w:rPr>
          <w:rStyle w:val="Fett"/>
          <w:rFonts w:eastAsiaTheme="majorEastAsia"/>
        </w:rPr>
        <w:t>Zum sechsten</w:t>
      </w:r>
      <w:r>
        <w:t xml:space="preserve">. </w:t>
      </w:r>
      <w:proofErr w:type="spellStart"/>
      <w:r>
        <w:t>Dise</w:t>
      </w:r>
      <w:proofErr w:type="spellEnd"/>
      <w:r>
        <w:t xml:space="preserve"> </w:t>
      </w:r>
      <w:proofErr w:type="spellStart"/>
      <w:r>
        <w:t>Tauff</w:t>
      </w:r>
      <w:proofErr w:type="spellEnd"/>
      <w:r>
        <w:t xml:space="preserve"> ist vor Zeiten an </w:t>
      </w:r>
      <w:proofErr w:type="spellStart"/>
      <w:r>
        <w:t>getzeygt</w:t>
      </w:r>
      <w:proofErr w:type="spellEnd"/>
      <w:r>
        <w:t xml:space="preserve"> in der </w:t>
      </w:r>
      <w:proofErr w:type="spellStart"/>
      <w:r>
        <w:t>Sindtfluß</w:t>
      </w:r>
      <w:proofErr w:type="spellEnd"/>
      <w:r>
        <w:t xml:space="preserve"> Noe, da die </w:t>
      </w:r>
      <w:proofErr w:type="spellStart"/>
      <w:r>
        <w:t>gantze</w:t>
      </w:r>
      <w:proofErr w:type="spellEnd"/>
      <w:r>
        <w:t xml:space="preserve"> Welt </w:t>
      </w:r>
      <w:proofErr w:type="spellStart"/>
      <w:r>
        <w:t>erseufft</w:t>
      </w:r>
      <w:proofErr w:type="spellEnd"/>
      <w:r>
        <w:t xml:space="preserve"> ward, </w:t>
      </w:r>
      <w:proofErr w:type="spellStart"/>
      <w:r>
        <w:t>außgenömen</w:t>
      </w:r>
      <w:proofErr w:type="spellEnd"/>
      <w:r>
        <w:t xml:space="preserve"> Noe, mit </w:t>
      </w:r>
      <w:proofErr w:type="spellStart"/>
      <w:r>
        <w:t>dreyen</w:t>
      </w:r>
      <w:proofErr w:type="spellEnd"/>
      <w:r>
        <w:t xml:space="preserve"> </w:t>
      </w:r>
      <w:proofErr w:type="spellStart"/>
      <w:r>
        <w:t>Sönen</w:t>
      </w:r>
      <w:proofErr w:type="spellEnd"/>
      <w:r>
        <w:t xml:space="preserve">, und </w:t>
      </w:r>
      <w:proofErr w:type="spellStart"/>
      <w:r>
        <w:t>yren</w:t>
      </w:r>
      <w:proofErr w:type="spellEnd"/>
      <w:r>
        <w:t xml:space="preserve"> </w:t>
      </w:r>
      <w:proofErr w:type="spellStart"/>
      <w:r>
        <w:t>Weybern</w:t>
      </w:r>
      <w:proofErr w:type="spellEnd"/>
      <w:r>
        <w:t xml:space="preserve">, acht Menschen, die </w:t>
      </w:r>
      <w:proofErr w:type="spellStart"/>
      <w:r>
        <w:t>yn</w:t>
      </w:r>
      <w:proofErr w:type="spellEnd"/>
      <w:r>
        <w:t xml:space="preserve"> der Archen behalten worden. Das die Menschen der Welt </w:t>
      </w:r>
      <w:proofErr w:type="spellStart"/>
      <w:r>
        <w:t>erseufft</w:t>
      </w:r>
      <w:proofErr w:type="spellEnd"/>
      <w:r>
        <w:t xml:space="preserve"> worden, bedeutet, das in der </w:t>
      </w:r>
      <w:proofErr w:type="spellStart"/>
      <w:r>
        <w:t>Tauff</w:t>
      </w:r>
      <w:proofErr w:type="spellEnd"/>
      <w:r>
        <w:t xml:space="preserve"> die </w:t>
      </w:r>
      <w:proofErr w:type="spellStart"/>
      <w:r>
        <w:t>Sündt</w:t>
      </w:r>
      <w:proofErr w:type="spellEnd"/>
      <w:r>
        <w:t xml:space="preserve"> </w:t>
      </w:r>
      <w:proofErr w:type="spellStart"/>
      <w:r>
        <w:t>erseufft</w:t>
      </w:r>
      <w:proofErr w:type="spellEnd"/>
      <w:r>
        <w:t xml:space="preserve"> werden, das aber die achte in der Archen, mit </w:t>
      </w:r>
      <w:proofErr w:type="spellStart"/>
      <w:r>
        <w:t>allerley</w:t>
      </w:r>
      <w:proofErr w:type="spellEnd"/>
      <w:r>
        <w:t xml:space="preserve"> </w:t>
      </w:r>
      <w:proofErr w:type="spellStart"/>
      <w:r>
        <w:t>Thiren</w:t>
      </w:r>
      <w:proofErr w:type="spellEnd"/>
      <w:r>
        <w:t xml:space="preserve"> behalten worden, </w:t>
      </w:r>
      <w:proofErr w:type="spellStart"/>
      <w:r>
        <w:t>bedeut</w:t>
      </w:r>
      <w:proofErr w:type="spellEnd"/>
      <w:r>
        <w:t xml:space="preserve"> das durch die </w:t>
      </w:r>
      <w:proofErr w:type="spellStart"/>
      <w:r>
        <w:t>Tauff</w:t>
      </w:r>
      <w:proofErr w:type="spellEnd"/>
      <w:r>
        <w:t xml:space="preserve"> der Mensch selig </w:t>
      </w:r>
      <w:proofErr w:type="spellStart"/>
      <w:r>
        <w:t>wirdt</w:t>
      </w:r>
      <w:proofErr w:type="spellEnd"/>
      <w:r>
        <w:t xml:space="preserve">, als S. Peter </w:t>
      </w:r>
      <w:proofErr w:type="spellStart"/>
      <w:r>
        <w:t>außleget</w:t>
      </w:r>
      <w:proofErr w:type="spellEnd"/>
      <w:r>
        <w:t xml:space="preserve"> in seiner andern Epistel. Nun ist die </w:t>
      </w:r>
      <w:proofErr w:type="spellStart"/>
      <w:r>
        <w:t>Tauff</w:t>
      </w:r>
      <w:proofErr w:type="spellEnd"/>
      <w:r>
        <w:t xml:space="preserve"> </w:t>
      </w:r>
      <w:proofErr w:type="spellStart"/>
      <w:r>
        <w:t>weyt</w:t>
      </w:r>
      <w:proofErr w:type="spellEnd"/>
      <w:r>
        <w:t xml:space="preserve"> </w:t>
      </w:r>
      <w:proofErr w:type="spellStart"/>
      <w:r>
        <w:t>eyn</w:t>
      </w:r>
      <w:proofErr w:type="spellEnd"/>
      <w:r>
        <w:t xml:space="preserve"> grössere </w:t>
      </w:r>
      <w:proofErr w:type="spellStart"/>
      <w:r>
        <w:t>Sindfluß</w:t>
      </w:r>
      <w:proofErr w:type="spellEnd"/>
      <w:r>
        <w:t xml:space="preserve">, denn </w:t>
      </w:r>
      <w:proofErr w:type="spellStart"/>
      <w:r>
        <w:t>yhene</w:t>
      </w:r>
      <w:proofErr w:type="spellEnd"/>
      <w:r>
        <w:t xml:space="preserve"> gewesen ist. Denn </w:t>
      </w:r>
      <w:proofErr w:type="spellStart"/>
      <w:r>
        <w:t>yhene</w:t>
      </w:r>
      <w:proofErr w:type="spellEnd"/>
      <w:r>
        <w:t xml:space="preserve"> hat nicht mehr denn </w:t>
      </w:r>
      <w:proofErr w:type="spellStart"/>
      <w:r>
        <w:t>eynes</w:t>
      </w:r>
      <w:proofErr w:type="spellEnd"/>
      <w:r>
        <w:t xml:space="preserve"> </w:t>
      </w:r>
      <w:proofErr w:type="spellStart"/>
      <w:r>
        <w:t>Jars</w:t>
      </w:r>
      <w:proofErr w:type="spellEnd"/>
      <w:r>
        <w:t xml:space="preserve"> Menschen </w:t>
      </w:r>
      <w:proofErr w:type="spellStart"/>
      <w:r>
        <w:t>erseufft</w:t>
      </w:r>
      <w:proofErr w:type="spellEnd"/>
      <w:r>
        <w:t xml:space="preserve">. Aber die </w:t>
      </w:r>
      <w:proofErr w:type="spellStart"/>
      <w:r>
        <w:t>Tauff</w:t>
      </w:r>
      <w:proofErr w:type="spellEnd"/>
      <w:r>
        <w:t xml:space="preserve"> </w:t>
      </w:r>
      <w:proofErr w:type="spellStart"/>
      <w:r>
        <w:t>erseufft</w:t>
      </w:r>
      <w:proofErr w:type="spellEnd"/>
      <w:r>
        <w:t xml:space="preserve"> noch durch die </w:t>
      </w:r>
      <w:proofErr w:type="spellStart"/>
      <w:r>
        <w:t>gantz</w:t>
      </w:r>
      <w:proofErr w:type="spellEnd"/>
      <w:r>
        <w:t xml:space="preserve"> Welt, von Christus </w:t>
      </w:r>
      <w:proofErr w:type="spellStart"/>
      <w:r>
        <w:t>Gepurt</w:t>
      </w:r>
      <w:proofErr w:type="spellEnd"/>
      <w:r>
        <w:t xml:space="preserve"> an biß an Jüngsten Tag, </w:t>
      </w:r>
      <w:proofErr w:type="spellStart"/>
      <w:r>
        <w:t>allerley</w:t>
      </w:r>
      <w:proofErr w:type="spellEnd"/>
      <w:r>
        <w:t xml:space="preserve"> Menschen </w:t>
      </w:r>
      <w:proofErr w:type="spellStart"/>
      <w:r>
        <w:t>unnd</w:t>
      </w:r>
      <w:proofErr w:type="spellEnd"/>
      <w:r>
        <w:t xml:space="preserve"> ist </w:t>
      </w:r>
      <w:proofErr w:type="spellStart"/>
      <w:r>
        <w:t>eyn</w:t>
      </w:r>
      <w:proofErr w:type="spellEnd"/>
      <w:r>
        <w:t xml:space="preserve"> </w:t>
      </w:r>
      <w:proofErr w:type="spellStart"/>
      <w:r>
        <w:t>Sindfluß</w:t>
      </w:r>
      <w:proofErr w:type="spellEnd"/>
      <w:r>
        <w:t xml:space="preserve"> der Gnaden, wie </w:t>
      </w:r>
      <w:proofErr w:type="spellStart"/>
      <w:r>
        <w:t>yhene</w:t>
      </w:r>
      <w:proofErr w:type="spellEnd"/>
      <w:r>
        <w:t xml:space="preserve"> </w:t>
      </w:r>
      <w:proofErr w:type="spellStart"/>
      <w:r>
        <w:t>eyn</w:t>
      </w:r>
      <w:proofErr w:type="spellEnd"/>
      <w:r>
        <w:t xml:space="preserve"> </w:t>
      </w:r>
      <w:proofErr w:type="spellStart"/>
      <w:r>
        <w:t>Sindfluß</w:t>
      </w:r>
      <w:proofErr w:type="spellEnd"/>
      <w:r>
        <w:t xml:space="preserve"> des Zorns war, wie im XXVIII. Psal. </w:t>
      </w:r>
      <w:proofErr w:type="spellStart"/>
      <w:r>
        <w:t>verkundet</w:t>
      </w:r>
      <w:proofErr w:type="spellEnd"/>
      <w:r>
        <w:t xml:space="preserve"> ist. Gott </w:t>
      </w:r>
      <w:proofErr w:type="spellStart"/>
      <w:r>
        <w:t>wirdt</w:t>
      </w:r>
      <w:proofErr w:type="spellEnd"/>
      <w:r>
        <w:t xml:space="preserve"> machen </w:t>
      </w:r>
      <w:proofErr w:type="spellStart"/>
      <w:r>
        <w:t>eyn</w:t>
      </w:r>
      <w:proofErr w:type="spellEnd"/>
      <w:r>
        <w:t xml:space="preserve"> bestendige </w:t>
      </w:r>
      <w:proofErr w:type="spellStart"/>
      <w:r>
        <w:t>newe</w:t>
      </w:r>
      <w:proofErr w:type="spellEnd"/>
      <w:r>
        <w:t xml:space="preserve"> </w:t>
      </w:r>
      <w:proofErr w:type="spellStart"/>
      <w:r>
        <w:t>Sindfluß</w:t>
      </w:r>
      <w:proofErr w:type="spellEnd"/>
      <w:r>
        <w:t xml:space="preserve">, denn on </w:t>
      </w:r>
      <w:proofErr w:type="spellStart"/>
      <w:r>
        <w:t>Zweyffel</w:t>
      </w:r>
      <w:proofErr w:type="spellEnd"/>
      <w:r>
        <w:t xml:space="preserve"> viel mehr Menschen </w:t>
      </w:r>
      <w:proofErr w:type="spellStart"/>
      <w:r>
        <w:t>getaufft</w:t>
      </w:r>
      <w:proofErr w:type="spellEnd"/>
      <w:r>
        <w:t xml:space="preserve"> werden, denn in der </w:t>
      </w:r>
      <w:proofErr w:type="spellStart"/>
      <w:r>
        <w:t>Sindfluß</w:t>
      </w:r>
      <w:proofErr w:type="spellEnd"/>
      <w:r>
        <w:t xml:space="preserve"> ersoffen </w:t>
      </w:r>
      <w:proofErr w:type="spellStart"/>
      <w:r>
        <w:t>sindt</w:t>
      </w:r>
      <w:proofErr w:type="spellEnd"/>
      <w:r>
        <w:t xml:space="preserve">. </w:t>
      </w:r>
    </w:p>
    <w:p w14:paraId="77D04521" w14:textId="77777777" w:rsidR="00547A8B" w:rsidRDefault="00547A8B" w:rsidP="00547A8B">
      <w:pPr>
        <w:pStyle w:val="StandardWeb"/>
      </w:pPr>
      <w:r>
        <w:rPr>
          <w:rStyle w:val="Fett"/>
          <w:rFonts w:eastAsiaTheme="majorEastAsia"/>
        </w:rPr>
        <w:t>Zum siebenden</w:t>
      </w:r>
      <w:r>
        <w:t xml:space="preserve">. Darauß folget, das </w:t>
      </w:r>
      <w:proofErr w:type="spellStart"/>
      <w:r>
        <w:t>wol</w:t>
      </w:r>
      <w:proofErr w:type="spellEnd"/>
      <w:r>
        <w:t xml:space="preserve"> war ist. </w:t>
      </w:r>
      <w:proofErr w:type="spellStart"/>
      <w:r>
        <w:t>Eyn</w:t>
      </w:r>
      <w:proofErr w:type="spellEnd"/>
      <w:r>
        <w:t xml:space="preserve"> Mensch, so er </w:t>
      </w:r>
      <w:proofErr w:type="spellStart"/>
      <w:r>
        <w:t>auß</w:t>
      </w:r>
      <w:proofErr w:type="spellEnd"/>
      <w:r>
        <w:t xml:space="preserve"> der </w:t>
      </w:r>
      <w:proofErr w:type="spellStart"/>
      <w:r>
        <w:t>Tauff</w:t>
      </w:r>
      <w:proofErr w:type="spellEnd"/>
      <w:r>
        <w:t xml:space="preserve"> </w:t>
      </w:r>
      <w:proofErr w:type="spellStart"/>
      <w:r>
        <w:t>kömpt</w:t>
      </w:r>
      <w:proofErr w:type="spellEnd"/>
      <w:r>
        <w:t xml:space="preserve">, sei </w:t>
      </w:r>
      <w:proofErr w:type="spellStart"/>
      <w:r>
        <w:t>reyn</w:t>
      </w:r>
      <w:proofErr w:type="spellEnd"/>
      <w:r>
        <w:t xml:space="preserve"> und on </w:t>
      </w:r>
      <w:proofErr w:type="spellStart"/>
      <w:r>
        <w:t>Sünd</w:t>
      </w:r>
      <w:proofErr w:type="spellEnd"/>
      <w:r>
        <w:t xml:space="preserve"> </w:t>
      </w:r>
      <w:proofErr w:type="spellStart"/>
      <w:r>
        <w:t>gantz</w:t>
      </w:r>
      <w:proofErr w:type="spellEnd"/>
      <w:r>
        <w:t xml:space="preserve"> unschuldig, aber es </w:t>
      </w:r>
      <w:proofErr w:type="spellStart"/>
      <w:r>
        <w:t>wirdt</w:t>
      </w:r>
      <w:proofErr w:type="spellEnd"/>
      <w:r>
        <w:t xml:space="preserve"> von </w:t>
      </w:r>
      <w:proofErr w:type="spellStart"/>
      <w:r>
        <w:t>vilen</w:t>
      </w:r>
      <w:proofErr w:type="spellEnd"/>
      <w:r>
        <w:t xml:space="preserve"> </w:t>
      </w:r>
      <w:proofErr w:type="spellStart"/>
      <w:r>
        <w:t>nit</w:t>
      </w:r>
      <w:proofErr w:type="spellEnd"/>
      <w:r>
        <w:t xml:space="preserve"> recht verstanden, die meynen, es sey gar </w:t>
      </w:r>
      <w:proofErr w:type="spellStart"/>
      <w:r>
        <w:t>keyn</w:t>
      </w:r>
      <w:proofErr w:type="spellEnd"/>
      <w:r>
        <w:t xml:space="preserve"> </w:t>
      </w:r>
      <w:proofErr w:type="spellStart"/>
      <w:r>
        <w:t>Sündt</w:t>
      </w:r>
      <w:proofErr w:type="spellEnd"/>
      <w:r>
        <w:t xml:space="preserve"> mehr da, und werden faul und </w:t>
      </w:r>
      <w:proofErr w:type="spellStart"/>
      <w:r>
        <w:t>hinlessig</w:t>
      </w:r>
      <w:proofErr w:type="spellEnd"/>
      <w:r>
        <w:t xml:space="preserve">, die sündlich Natur zu tödten, gleich wie auch </w:t>
      </w:r>
      <w:proofErr w:type="spellStart"/>
      <w:r>
        <w:t>ettlich</w:t>
      </w:r>
      <w:proofErr w:type="spellEnd"/>
      <w:r>
        <w:t xml:space="preserve"> thun, wenn sie </w:t>
      </w:r>
      <w:proofErr w:type="spellStart"/>
      <w:r>
        <w:t>gebeicht</w:t>
      </w:r>
      <w:proofErr w:type="spellEnd"/>
      <w:r>
        <w:t xml:space="preserve"> haben. </w:t>
      </w:r>
      <w:proofErr w:type="spellStart"/>
      <w:r>
        <w:t>Darumb</w:t>
      </w:r>
      <w:proofErr w:type="spellEnd"/>
      <w:r>
        <w:t xml:space="preserve"> wie oben gesagt ist, soll man es recht verstehen, und wissen, das unser </w:t>
      </w:r>
      <w:proofErr w:type="spellStart"/>
      <w:r>
        <w:t>Fleysch</w:t>
      </w:r>
      <w:proofErr w:type="spellEnd"/>
      <w:r>
        <w:t xml:space="preserve">, die weil es hie lebet, natürlich </w:t>
      </w:r>
      <w:proofErr w:type="spellStart"/>
      <w:r>
        <w:t>böß</w:t>
      </w:r>
      <w:proofErr w:type="spellEnd"/>
      <w:r>
        <w:t xml:space="preserve"> und </w:t>
      </w:r>
      <w:proofErr w:type="spellStart"/>
      <w:r>
        <w:t>sündhafftig</w:t>
      </w:r>
      <w:proofErr w:type="spellEnd"/>
      <w:r>
        <w:t xml:space="preserve"> ist, dem zu </w:t>
      </w:r>
      <w:proofErr w:type="spellStart"/>
      <w:r>
        <w:t>helffen</w:t>
      </w:r>
      <w:proofErr w:type="spellEnd"/>
      <w:r>
        <w:t xml:space="preserve">, hat </w:t>
      </w:r>
      <w:proofErr w:type="spellStart"/>
      <w:r>
        <w:t>yhm</w:t>
      </w:r>
      <w:proofErr w:type="spellEnd"/>
      <w:r>
        <w:t xml:space="preserve"> </w:t>
      </w:r>
      <w:proofErr w:type="spellStart"/>
      <w:r>
        <w:t>Got</w:t>
      </w:r>
      <w:proofErr w:type="spellEnd"/>
      <w:r>
        <w:t xml:space="preserve"> </w:t>
      </w:r>
      <w:proofErr w:type="spellStart"/>
      <w:r>
        <w:t>eynen</w:t>
      </w:r>
      <w:proofErr w:type="spellEnd"/>
      <w:r>
        <w:t xml:space="preserve"> solchen </w:t>
      </w:r>
      <w:proofErr w:type="spellStart"/>
      <w:r>
        <w:t>Radt</w:t>
      </w:r>
      <w:proofErr w:type="spellEnd"/>
      <w:r>
        <w:t xml:space="preserve"> erdacht, das er es </w:t>
      </w:r>
      <w:proofErr w:type="spellStart"/>
      <w:r>
        <w:t>gantz</w:t>
      </w:r>
      <w:proofErr w:type="spellEnd"/>
      <w:r>
        <w:t xml:space="preserve"> </w:t>
      </w:r>
      <w:proofErr w:type="spellStart"/>
      <w:r>
        <w:t>new</w:t>
      </w:r>
      <w:proofErr w:type="spellEnd"/>
      <w:r>
        <w:t xml:space="preserve"> anders schaffen </w:t>
      </w:r>
      <w:proofErr w:type="spellStart"/>
      <w:r>
        <w:t>wil</w:t>
      </w:r>
      <w:proofErr w:type="spellEnd"/>
      <w:r>
        <w:t xml:space="preserve">, gleich wie </w:t>
      </w:r>
      <w:proofErr w:type="spellStart"/>
      <w:r>
        <w:t>Hiere</w:t>
      </w:r>
      <w:proofErr w:type="spellEnd"/>
      <w:r>
        <w:t xml:space="preserve">. XVII. </w:t>
      </w:r>
      <w:proofErr w:type="spellStart"/>
      <w:r>
        <w:t>anzeygt</w:t>
      </w:r>
      <w:proofErr w:type="spellEnd"/>
      <w:r>
        <w:t xml:space="preserve">. Der Häffner da </w:t>
      </w:r>
      <w:proofErr w:type="spellStart"/>
      <w:r>
        <w:t>yhm</w:t>
      </w:r>
      <w:proofErr w:type="spellEnd"/>
      <w:r>
        <w:t xml:space="preserve"> der Haff nicht </w:t>
      </w:r>
      <w:proofErr w:type="spellStart"/>
      <w:r>
        <w:t>woll</w:t>
      </w:r>
      <w:proofErr w:type="spellEnd"/>
      <w:r>
        <w:t xml:space="preserve"> </w:t>
      </w:r>
      <w:proofErr w:type="spellStart"/>
      <w:r>
        <w:t>geriedt</w:t>
      </w:r>
      <w:proofErr w:type="spellEnd"/>
      <w:r>
        <w:t xml:space="preserve"> den selben wider </w:t>
      </w:r>
      <w:proofErr w:type="spellStart"/>
      <w:r>
        <w:t>inn</w:t>
      </w:r>
      <w:proofErr w:type="spellEnd"/>
      <w:r>
        <w:t xml:space="preserve"> den </w:t>
      </w:r>
      <w:proofErr w:type="spellStart"/>
      <w:r>
        <w:t>Tahen</w:t>
      </w:r>
      <w:proofErr w:type="spellEnd"/>
      <w:r>
        <w:t xml:space="preserve"> zu </w:t>
      </w:r>
      <w:proofErr w:type="spellStart"/>
      <w:r>
        <w:t>hauffen</w:t>
      </w:r>
      <w:proofErr w:type="spellEnd"/>
      <w:r>
        <w:t xml:space="preserve"> </w:t>
      </w:r>
      <w:proofErr w:type="spellStart"/>
      <w:r>
        <w:t>sties</w:t>
      </w:r>
      <w:proofErr w:type="spellEnd"/>
      <w:r>
        <w:t xml:space="preserve"> und </w:t>
      </w:r>
      <w:proofErr w:type="spellStart"/>
      <w:r>
        <w:t>knettet</w:t>
      </w:r>
      <w:proofErr w:type="spellEnd"/>
      <w:r>
        <w:t xml:space="preserve">, und machet darnach </w:t>
      </w:r>
      <w:proofErr w:type="spellStart"/>
      <w:r>
        <w:t>eynen</w:t>
      </w:r>
      <w:proofErr w:type="spellEnd"/>
      <w:r>
        <w:t xml:space="preserve"> andern Hafen, wie es </w:t>
      </w:r>
      <w:proofErr w:type="spellStart"/>
      <w:r>
        <w:t>ym</w:t>
      </w:r>
      <w:proofErr w:type="spellEnd"/>
      <w:r>
        <w:t xml:space="preserve"> gefiel, also (spricht Gott) </w:t>
      </w:r>
      <w:proofErr w:type="spellStart"/>
      <w:r>
        <w:t>seyt</w:t>
      </w:r>
      <w:proofErr w:type="spellEnd"/>
      <w:r>
        <w:t xml:space="preserve"> </w:t>
      </w:r>
      <w:proofErr w:type="spellStart"/>
      <w:r>
        <w:t>yhr</w:t>
      </w:r>
      <w:proofErr w:type="spellEnd"/>
      <w:r>
        <w:t xml:space="preserve"> in meinen </w:t>
      </w:r>
      <w:proofErr w:type="spellStart"/>
      <w:r>
        <w:t>Henden</w:t>
      </w:r>
      <w:proofErr w:type="spellEnd"/>
      <w:r>
        <w:t xml:space="preserve">, und in der ersten Geburt sind wir </w:t>
      </w:r>
      <w:proofErr w:type="spellStart"/>
      <w:r>
        <w:t>nit</w:t>
      </w:r>
      <w:proofErr w:type="spellEnd"/>
      <w:r>
        <w:t xml:space="preserve"> </w:t>
      </w:r>
      <w:proofErr w:type="spellStart"/>
      <w:r>
        <w:t>wol</w:t>
      </w:r>
      <w:proofErr w:type="spellEnd"/>
      <w:r>
        <w:t xml:space="preserve"> geraten. </w:t>
      </w:r>
      <w:proofErr w:type="spellStart"/>
      <w:r>
        <w:t>Darumb</w:t>
      </w:r>
      <w:proofErr w:type="spellEnd"/>
      <w:r>
        <w:t xml:space="preserve"> so </w:t>
      </w:r>
      <w:proofErr w:type="spellStart"/>
      <w:r>
        <w:t>stösset</w:t>
      </w:r>
      <w:proofErr w:type="spellEnd"/>
      <w:r>
        <w:t xml:space="preserve"> er uns wider in die Erden durch den Todt, und machet uns </w:t>
      </w:r>
      <w:proofErr w:type="spellStart"/>
      <w:r>
        <w:t>widerumb</w:t>
      </w:r>
      <w:proofErr w:type="spellEnd"/>
      <w:r>
        <w:t xml:space="preserve"> am </w:t>
      </w:r>
      <w:proofErr w:type="spellStart"/>
      <w:r>
        <w:t>Jungsten</w:t>
      </w:r>
      <w:proofErr w:type="spellEnd"/>
      <w:r>
        <w:t xml:space="preserve"> Tag, das wir denn </w:t>
      </w:r>
      <w:proofErr w:type="spellStart"/>
      <w:r>
        <w:t>woll</w:t>
      </w:r>
      <w:proofErr w:type="spellEnd"/>
      <w:r>
        <w:t xml:space="preserve"> geraten und on </w:t>
      </w:r>
      <w:proofErr w:type="spellStart"/>
      <w:r>
        <w:t>Sündt</w:t>
      </w:r>
      <w:proofErr w:type="spellEnd"/>
      <w:r>
        <w:t xml:space="preserve"> </w:t>
      </w:r>
      <w:proofErr w:type="spellStart"/>
      <w:r>
        <w:t>sindt</w:t>
      </w:r>
      <w:proofErr w:type="spellEnd"/>
      <w:r>
        <w:t xml:space="preserve">. </w:t>
      </w:r>
      <w:proofErr w:type="spellStart"/>
      <w:r>
        <w:t>Disen</w:t>
      </w:r>
      <w:proofErr w:type="spellEnd"/>
      <w:r>
        <w:t xml:space="preserve"> </w:t>
      </w:r>
      <w:proofErr w:type="spellStart"/>
      <w:r>
        <w:t>Radt</w:t>
      </w:r>
      <w:proofErr w:type="spellEnd"/>
      <w:r>
        <w:t xml:space="preserve"> hebt er an </w:t>
      </w:r>
      <w:proofErr w:type="spellStart"/>
      <w:r>
        <w:t>inn</w:t>
      </w:r>
      <w:proofErr w:type="spellEnd"/>
      <w:r>
        <w:t xml:space="preserve"> der </w:t>
      </w:r>
      <w:proofErr w:type="spellStart"/>
      <w:r>
        <w:t>Tauff</w:t>
      </w:r>
      <w:proofErr w:type="spellEnd"/>
      <w:r>
        <w:t xml:space="preserve">, die den Todt </w:t>
      </w:r>
      <w:proofErr w:type="spellStart"/>
      <w:r>
        <w:t>unnd</w:t>
      </w:r>
      <w:proofErr w:type="spellEnd"/>
      <w:r>
        <w:t xml:space="preserve"> </w:t>
      </w:r>
      <w:proofErr w:type="spellStart"/>
      <w:r>
        <w:t>Aufferstehung</w:t>
      </w:r>
      <w:proofErr w:type="spellEnd"/>
      <w:r>
        <w:t xml:space="preserve"> am </w:t>
      </w:r>
      <w:proofErr w:type="spellStart"/>
      <w:r>
        <w:t>Jungsten</w:t>
      </w:r>
      <w:proofErr w:type="spellEnd"/>
      <w:r>
        <w:t xml:space="preserve"> Tag </w:t>
      </w:r>
      <w:proofErr w:type="spellStart"/>
      <w:r>
        <w:t>bedeut</w:t>
      </w:r>
      <w:proofErr w:type="spellEnd"/>
      <w:r>
        <w:t xml:space="preserve">, wie gesagt ist. Und </w:t>
      </w:r>
      <w:proofErr w:type="spellStart"/>
      <w:r>
        <w:t>darumb</w:t>
      </w:r>
      <w:proofErr w:type="spellEnd"/>
      <w:r>
        <w:t xml:space="preserve"> als viel die Bedeutung, </w:t>
      </w:r>
      <w:proofErr w:type="spellStart"/>
      <w:r>
        <w:t>odder</w:t>
      </w:r>
      <w:proofErr w:type="spellEnd"/>
      <w:r>
        <w:t xml:space="preserve"> das </w:t>
      </w:r>
      <w:proofErr w:type="spellStart"/>
      <w:r>
        <w:t>Zeychen</w:t>
      </w:r>
      <w:proofErr w:type="spellEnd"/>
      <w:r>
        <w:t xml:space="preserve"> des Sacraments ist, so sind die Sünd mit dem Menschen schon todt, und er </w:t>
      </w:r>
      <w:proofErr w:type="spellStart"/>
      <w:r>
        <w:t>aufferstanden</w:t>
      </w:r>
      <w:proofErr w:type="spellEnd"/>
      <w:r>
        <w:t xml:space="preserve">, </w:t>
      </w:r>
      <w:proofErr w:type="spellStart"/>
      <w:r>
        <w:t>unnd</w:t>
      </w:r>
      <w:proofErr w:type="spellEnd"/>
      <w:r>
        <w:t xml:space="preserve"> ist also das Sacrament geschehen. Aber das </w:t>
      </w:r>
      <w:proofErr w:type="spellStart"/>
      <w:r>
        <w:t>Werck</w:t>
      </w:r>
      <w:proofErr w:type="spellEnd"/>
      <w:r>
        <w:t xml:space="preserve"> des Sacraments ist noch nicht gar geschehen, das ist, der Tod </w:t>
      </w:r>
      <w:proofErr w:type="spellStart"/>
      <w:r>
        <w:t>unnd</w:t>
      </w:r>
      <w:proofErr w:type="spellEnd"/>
      <w:r>
        <w:t xml:space="preserve"> </w:t>
      </w:r>
      <w:proofErr w:type="spellStart"/>
      <w:r>
        <w:t>Aufferstehung</w:t>
      </w:r>
      <w:proofErr w:type="spellEnd"/>
      <w:r>
        <w:t xml:space="preserve"> am </w:t>
      </w:r>
      <w:proofErr w:type="spellStart"/>
      <w:r>
        <w:t>Jungsten</w:t>
      </w:r>
      <w:proofErr w:type="spellEnd"/>
      <w:r>
        <w:t xml:space="preserve"> Tag, ist noch </w:t>
      </w:r>
      <w:proofErr w:type="spellStart"/>
      <w:r>
        <w:t>verhanden</w:t>
      </w:r>
      <w:proofErr w:type="spellEnd"/>
      <w:r>
        <w:t xml:space="preserve">. </w:t>
      </w:r>
    </w:p>
    <w:p w14:paraId="0BF8E8BF" w14:textId="77777777" w:rsidR="00547A8B" w:rsidRDefault="00547A8B" w:rsidP="00547A8B">
      <w:pPr>
        <w:pStyle w:val="StandardWeb"/>
      </w:pPr>
      <w:r>
        <w:rPr>
          <w:rStyle w:val="Fett"/>
          <w:rFonts w:eastAsiaTheme="majorEastAsia"/>
        </w:rPr>
        <w:t>Zum achten</w:t>
      </w:r>
      <w:r>
        <w:t xml:space="preserve">. Also ist der Mensch </w:t>
      </w:r>
      <w:proofErr w:type="spellStart"/>
      <w:r>
        <w:t>ganntz</w:t>
      </w:r>
      <w:proofErr w:type="spellEnd"/>
      <w:r>
        <w:t xml:space="preserve"> </w:t>
      </w:r>
      <w:proofErr w:type="spellStart"/>
      <w:r>
        <w:t>reyn</w:t>
      </w:r>
      <w:proofErr w:type="spellEnd"/>
      <w:r>
        <w:t xml:space="preserve"> und unschuldig sacramentlich, das ist nicht anders gesagt, denn er hat das </w:t>
      </w:r>
      <w:proofErr w:type="spellStart"/>
      <w:r>
        <w:t>Zeychen</w:t>
      </w:r>
      <w:proofErr w:type="spellEnd"/>
      <w:r>
        <w:t xml:space="preserve"> Gottes die </w:t>
      </w:r>
      <w:proofErr w:type="spellStart"/>
      <w:r>
        <w:t>Tauffe</w:t>
      </w:r>
      <w:proofErr w:type="spellEnd"/>
      <w:r>
        <w:t xml:space="preserve">, damit </w:t>
      </w:r>
      <w:proofErr w:type="spellStart"/>
      <w:r>
        <w:t>angezeygt</w:t>
      </w:r>
      <w:proofErr w:type="spellEnd"/>
      <w:r>
        <w:t xml:space="preserve"> wird, seine </w:t>
      </w:r>
      <w:proofErr w:type="spellStart"/>
      <w:r>
        <w:t>Sündt</w:t>
      </w:r>
      <w:proofErr w:type="spellEnd"/>
      <w:r>
        <w:t xml:space="preserve"> sollen alle todt sein, </w:t>
      </w:r>
      <w:proofErr w:type="spellStart"/>
      <w:r>
        <w:t>unnd</w:t>
      </w:r>
      <w:proofErr w:type="spellEnd"/>
      <w:r>
        <w:t xml:space="preserve"> er </w:t>
      </w:r>
      <w:proofErr w:type="spellStart"/>
      <w:r>
        <w:t>inn</w:t>
      </w:r>
      <w:proofErr w:type="spellEnd"/>
      <w:r>
        <w:t xml:space="preserve"> Gnaden auch sterben, </w:t>
      </w:r>
      <w:proofErr w:type="spellStart"/>
      <w:r>
        <w:t>unnd</w:t>
      </w:r>
      <w:proofErr w:type="spellEnd"/>
      <w:r>
        <w:t xml:space="preserve"> am </w:t>
      </w:r>
      <w:proofErr w:type="spellStart"/>
      <w:r>
        <w:t>Jungsten</w:t>
      </w:r>
      <w:proofErr w:type="spellEnd"/>
      <w:r>
        <w:t xml:space="preserve"> Tage </w:t>
      </w:r>
      <w:proofErr w:type="spellStart"/>
      <w:r>
        <w:t>aufferstehen</w:t>
      </w:r>
      <w:proofErr w:type="spellEnd"/>
      <w:r>
        <w:t xml:space="preserve">, </w:t>
      </w:r>
      <w:proofErr w:type="spellStart"/>
      <w:r>
        <w:t>reyn</w:t>
      </w:r>
      <w:proofErr w:type="spellEnd"/>
      <w:r>
        <w:t xml:space="preserve"> </w:t>
      </w:r>
      <w:proofErr w:type="spellStart"/>
      <w:r>
        <w:t>onn</w:t>
      </w:r>
      <w:proofErr w:type="spellEnd"/>
      <w:r>
        <w:t xml:space="preserve"> </w:t>
      </w:r>
      <w:proofErr w:type="spellStart"/>
      <w:r>
        <w:t>Sündt</w:t>
      </w:r>
      <w:proofErr w:type="spellEnd"/>
      <w:r>
        <w:t xml:space="preserve"> unschuldig, </w:t>
      </w:r>
      <w:proofErr w:type="spellStart"/>
      <w:r>
        <w:t>ewigklich</w:t>
      </w:r>
      <w:proofErr w:type="spellEnd"/>
      <w:r>
        <w:t xml:space="preserve"> zu leben. Also ists des Sacraments halben war, das er on </w:t>
      </w:r>
      <w:proofErr w:type="spellStart"/>
      <w:r>
        <w:t>Sündt</w:t>
      </w:r>
      <w:proofErr w:type="spellEnd"/>
      <w:r>
        <w:t xml:space="preserve"> unschuldig sey. Aber die Weyl nun das noch </w:t>
      </w:r>
      <w:proofErr w:type="spellStart"/>
      <w:r>
        <w:t>nichtt</w:t>
      </w:r>
      <w:proofErr w:type="spellEnd"/>
      <w:r>
        <w:t xml:space="preserve"> </w:t>
      </w:r>
      <w:proofErr w:type="spellStart"/>
      <w:r>
        <w:t>volnbracht</w:t>
      </w:r>
      <w:proofErr w:type="spellEnd"/>
      <w:r>
        <w:t xml:space="preserve"> ist, und er noch lebt im </w:t>
      </w:r>
      <w:proofErr w:type="spellStart"/>
      <w:r>
        <w:t>sündtlichen</w:t>
      </w:r>
      <w:proofErr w:type="spellEnd"/>
      <w:r>
        <w:t xml:space="preserve"> </w:t>
      </w:r>
      <w:proofErr w:type="spellStart"/>
      <w:r>
        <w:t>Fleysch</w:t>
      </w:r>
      <w:proofErr w:type="spellEnd"/>
      <w:r>
        <w:t xml:space="preserve">, so ist er nicht on </w:t>
      </w:r>
      <w:proofErr w:type="spellStart"/>
      <w:r>
        <w:t>Sündt</w:t>
      </w:r>
      <w:proofErr w:type="spellEnd"/>
      <w:r>
        <w:t xml:space="preserve">, noch </w:t>
      </w:r>
      <w:proofErr w:type="spellStart"/>
      <w:r>
        <w:t>reyn</w:t>
      </w:r>
      <w:proofErr w:type="spellEnd"/>
      <w:r>
        <w:t xml:space="preserve"> aller Dinge, sonder angefangen </w:t>
      </w:r>
      <w:proofErr w:type="spellStart"/>
      <w:r>
        <w:t>reyn</w:t>
      </w:r>
      <w:proofErr w:type="spellEnd"/>
      <w:r>
        <w:t xml:space="preserve"> und unschuldig zu werden. </w:t>
      </w:r>
      <w:proofErr w:type="spellStart"/>
      <w:r>
        <w:t>Darumb</w:t>
      </w:r>
      <w:proofErr w:type="spellEnd"/>
      <w:r>
        <w:t xml:space="preserve"> wenn der Mensch zu seinen </w:t>
      </w:r>
      <w:proofErr w:type="spellStart"/>
      <w:r>
        <w:t>Jaren</w:t>
      </w:r>
      <w:proofErr w:type="spellEnd"/>
      <w:r>
        <w:t xml:space="preserve"> </w:t>
      </w:r>
      <w:proofErr w:type="spellStart"/>
      <w:r>
        <w:t>kumpt</w:t>
      </w:r>
      <w:proofErr w:type="spellEnd"/>
      <w:r>
        <w:t xml:space="preserve">, so regen sich die natürlichen sündlichen </w:t>
      </w:r>
      <w:proofErr w:type="spellStart"/>
      <w:r>
        <w:t>Begirden</w:t>
      </w:r>
      <w:proofErr w:type="spellEnd"/>
      <w:r>
        <w:t xml:space="preserve">, Zorns, </w:t>
      </w:r>
      <w:proofErr w:type="spellStart"/>
      <w:r>
        <w:t>Unkeuscheyt</w:t>
      </w:r>
      <w:proofErr w:type="spellEnd"/>
      <w:r>
        <w:t xml:space="preserve">, Liebe, </w:t>
      </w:r>
      <w:proofErr w:type="spellStart"/>
      <w:r>
        <w:t>Geytz</w:t>
      </w:r>
      <w:proofErr w:type="spellEnd"/>
      <w:r>
        <w:t xml:space="preserve">, Hoffart, </w:t>
      </w:r>
      <w:proofErr w:type="spellStart"/>
      <w:r>
        <w:t>unnd</w:t>
      </w:r>
      <w:proofErr w:type="spellEnd"/>
      <w:r>
        <w:t xml:space="preserve"> der </w:t>
      </w:r>
      <w:proofErr w:type="spellStart"/>
      <w:r>
        <w:t>gleychen</w:t>
      </w:r>
      <w:proofErr w:type="spellEnd"/>
      <w:r>
        <w:t xml:space="preserve">, der </w:t>
      </w:r>
      <w:proofErr w:type="spellStart"/>
      <w:r>
        <w:t>keynes</w:t>
      </w:r>
      <w:proofErr w:type="spellEnd"/>
      <w:r>
        <w:t xml:space="preserve"> nicht </w:t>
      </w:r>
      <w:proofErr w:type="spellStart"/>
      <w:r>
        <w:t>were</w:t>
      </w:r>
      <w:proofErr w:type="spellEnd"/>
      <w:r>
        <w:t xml:space="preserve">, so die </w:t>
      </w:r>
      <w:proofErr w:type="spellStart"/>
      <w:r>
        <w:t>Sündt</w:t>
      </w:r>
      <w:proofErr w:type="spellEnd"/>
      <w:r>
        <w:t xml:space="preserve"> im Sacrament alle </w:t>
      </w:r>
      <w:proofErr w:type="spellStart"/>
      <w:r>
        <w:t>erseufft</w:t>
      </w:r>
      <w:proofErr w:type="spellEnd"/>
      <w:r>
        <w:t xml:space="preserve"> und todt </w:t>
      </w:r>
      <w:proofErr w:type="spellStart"/>
      <w:r>
        <w:t>weren</w:t>
      </w:r>
      <w:proofErr w:type="spellEnd"/>
      <w:r>
        <w:t xml:space="preserve">. Nun </w:t>
      </w:r>
      <w:proofErr w:type="spellStart"/>
      <w:r>
        <w:t>sindt</w:t>
      </w:r>
      <w:proofErr w:type="spellEnd"/>
      <w:r>
        <w:t xml:space="preserve"> sie nur bedeutet, zu </w:t>
      </w:r>
      <w:proofErr w:type="spellStart"/>
      <w:r>
        <w:t>ersauffen</w:t>
      </w:r>
      <w:proofErr w:type="spellEnd"/>
      <w:r>
        <w:t xml:space="preserve"> durch den Todt und </w:t>
      </w:r>
      <w:proofErr w:type="spellStart"/>
      <w:r>
        <w:t>Auffersteung</w:t>
      </w:r>
      <w:proofErr w:type="spellEnd"/>
      <w:r>
        <w:t xml:space="preserve"> am </w:t>
      </w:r>
      <w:proofErr w:type="spellStart"/>
      <w:r>
        <w:t>Jungsten</w:t>
      </w:r>
      <w:proofErr w:type="spellEnd"/>
      <w:r>
        <w:t xml:space="preserve"> Tag. Also klaget S. Paul Ro. VII. </w:t>
      </w:r>
      <w:proofErr w:type="spellStart"/>
      <w:r>
        <w:t>unnd</w:t>
      </w:r>
      <w:proofErr w:type="spellEnd"/>
      <w:r>
        <w:t xml:space="preserve"> alle </w:t>
      </w:r>
      <w:proofErr w:type="spellStart"/>
      <w:r>
        <w:t>Heyligen</w:t>
      </w:r>
      <w:proofErr w:type="spellEnd"/>
      <w:r>
        <w:t xml:space="preserve"> mit </w:t>
      </w:r>
      <w:proofErr w:type="spellStart"/>
      <w:r>
        <w:t>yhm</w:t>
      </w:r>
      <w:proofErr w:type="spellEnd"/>
      <w:r>
        <w:t xml:space="preserve">, das sie Sünder </w:t>
      </w:r>
      <w:proofErr w:type="spellStart"/>
      <w:r>
        <w:t>sindt</w:t>
      </w:r>
      <w:proofErr w:type="spellEnd"/>
      <w:r>
        <w:t xml:space="preserve"> und </w:t>
      </w:r>
      <w:proofErr w:type="spellStart"/>
      <w:r>
        <w:t>Sündt</w:t>
      </w:r>
      <w:proofErr w:type="spellEnd"/>
      <w:r>
        <w:t xml:space="preserve"> in </w:t>
      </w:r>
      <w:proofErr w:type="spellStart"/>
      <w:r>
        <w:t>yhrer</w:t>
      </w:r>
      <w:proofErr w:type="spellEnd"/>
      <w:r>
        <w:t xml:space="preserve"> Natur haben, ob sie </w:t>
      </w:r>
      <w:proofErr w:type="spellStart"/>
      <w:r>
        <w:t>woll</w:t>
      </w:r>
      <w:proofErr w:type="spellEnd"/>
      <w:r>
        <w:t xml:space="preserve"> </w:t>
      </w:r>
      <w:proofErr w:type="spellStart"/>
      <w:r>
        <w:t>getaufft</w:t>
      </w:r>
      <w:proofErr w:type="spellEnd"/>
      <w:r>
        <w:t xml:space="preserve">, und </w:t>
      </w:r>
      <w:proofErr w:type="spellStart"/>
      <w:r>
        <w:t>heylig</w:t>
      </w:r>
      <w:proofErr w:type="spellEnd"/>
      <w:r>
        <w:t xml:space="preserve"> waren. </w:t>
      </w:r>
      <w:proofErr w:type="spellStart"/>
      <w:r>
        <w:t>Darumb</w:t>
      </w:r>
      <w:proofErr w:type="spellEnd"/>
      <w:r>
        <w:t xml:space="preserve">, das sich die natürlichen sündlichen </w:t>
      </w:r>
      <w:proofErr w:type="spellStart"/>
      <w:r>
        <w:t>Begirden</w:t>
      </w:r>
      <w:proofErr w:type="spellEnd"/>
      <w:r>
        <w:t xml:space="preserve"> </w:t>
      </w:r>
      <w:proofErr w:type="spellStart"/>
      <w:r>
        <w:t>imer</w:t>
      </w:r>
      <w:proofErr w:type="spellEnd"/>
      <w:r>
        <w:t xml:space="preserve"> </w:t>
      </w:r>
      <w:proofErr w:type="spellStart"/>
      <w:r>
        <w:t>reggen</w:t>
      </w:r>
      <w:proofErr w:type="spellEnd"/>
      <w:r>
        <w:t xml:space="preserve">, die weil </w:t>
      </w:r>
      <w:proofErr w:type="spellStart"/>
      <w:r>
        <w:t>wyr</w:t>
      </w:r>
      <w:proofErr w:type="spellEnd"/>
      <w:r>
        <w:t xml:space="preserve"> leben. </w:t>
      </w:r>
    </w:p>
    <w:p w14:paraId="67058E46"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neundten</w:t>
      </w:r>
      <w:proofErr w:type="spellEnd"/>
      <w:r>
        <w:t xml:space="preserve">. So </w:t>
      </w:r>
      <w:proofErr w:type="spellStart"/>
      <w:r>
        <w:t>sprichstu</w:t>
      </w:r>
      <w:proofErr w:type="spellEnd"/>
      <w:r>
        <w:t xml:space="preserve">, was </w:t>
      </w:r>
      <w:proofErr w:type="spellStart"/>
      <w:r>
        <w:t>hilfft</w:t>
      </w:r>
      <w:proofErr w:type="spellEnd"/>
      <w:r>
        <w:t xml:space="preserve"> mich denn die </w:t>
      </w:r>
      <w:proofErr w:type="spellStart"/>
      <w:r>
        <w:t>Tauff</w:t>
      </w:r>
      <w:proofErr w:type="spellEnd"/>
      <w:r>
        <w:t xml:space="preserve">, wenn sie nicht tilget und ableget die </w:t>
      </w:r>
      <w:proofErr w:type="spellStart"/>
      <w:r>
        <w:t>Sündt</w:t>
      </w:r>
      <w:proofErr w:type="spellEnd"/>
      <w:r>
        <w:t xml:space="preserve"> </w:t>
      </w:r>
      <w:proofErr w:type="spellStart"/>
      <w:r>
        <w:t>gantz</w:t>
      </w:r>
      <w:proofErr w:type="spellEnd"/>
      <w:r>
        <w:t xml:space="preserve"> und gar? Hie </w:t>
      </w:r>
      <w:proofErr w:type="spellStart"/>
      <w:r>
        <w:t>kompt</w:t>
      </w:r>
      <w:proofErr w:type="spellEnd"/>
      <w:r>
        <w:t xml:space="preserve"> nun der rechte </w:t>
      </w:r>
      <w:proofErr w:type="spellStart"/>
      <w:r>
        <w:t>Verstandt</w:t>
      </w:r>
      <w:proofErr w:type="spellEnd"/>
      <w:r>
        <w:t xml:space="preserve"> und </w:t>
      </w:r>
      <w:proofErr w:type="spellStart"/>
      <w:r>
        <w:t>Erkentnus</w:t>
      </w:r>
      <w:proofErr w:type="spellEnd"/>
      <w:r>
        <w:t xml:space="preserve"> des Sacraments der </w:t>
      </w:r>
      <w:proofErr w:type="spellStart"/>
      <w:r>
        <w:t>Tauff</w:t>
      </w:r>
      <w:proofErr w:type="spellEnd"/>
      <w:r>
        <w:t xml:space="preserve">. Das </w:t>
      </w:r>
      <w:proofErr w:type="spellStart"/>
      <w:r>
        <w:t>hilfft</w:t>
      </w:r>
      <w:proofErr w:type="spellEnd"/>
      <w:r>
        <w:t xml:space="preserve"> dir </w:t>
      </w:r>
      <w:proofErr w:type="spellStart"/>
      <w:r>
        <w:t>dz</w:t>
      </w:r>
      <w:proofErr w:type="spellEnd"/>
      <w:r>
        <w:t xml:space="preserve"> </w:t>
      </w:r>
      <w:proofErr w:type="spellStart"/>
      <w:r>
        <w:t>hochwirdig</w:t>
      </w:r>
      <w:proofErr w:type="spellEnd"/>
      <w:r>
        <w:t xml:space="preserve"> Sacrament der </w:t>
      </w:r>
      <w:proofErr w:type="spellStart"/>
      <w:r>
        <w:t>Tauff</w:t>
      </w:r>
      <w:proofErr w:type="spellEnd"/>
      <w:r>
        <w:t xml:space="preserve"> das sich </w:t>
      </w:r>
      <w:proofErr w:type="spellStart"/>
      <w:r>
        <w:t>Got</w:t>
      </w:r>
      <w:proofErr w:type="spellEnd"/>
      <w:r>
        <w:t xml:space="preserve"> da </w:t>
      </w:r>
      <w:proofErr w:type="spellStart"/>
      <w:r>
        <w:t>selbs</w:t>
      </w:r>
      <w:proofErr w:type="spellEnd"/>
      <w:r>
        <w:t xml:space="preserve"> mit dir verbindet und mit dir </w:t>
      </w:r>
      <w:proofErr w:type="spellStart"/>
      <w:r>
        <w:t>eyns</w:t>
      </w:r>
      <w:proofErr w:type="spellEnd"/>
      <w:r>
        <w:t xml:space="preserve"> </w:t>
      </w:r>
      <w:proofErr w:type="spellStart"/>
      <w:r>
        <w:t>wirdt</w:t>
      </w:r>
      <w:proofErr w:type="spellEnd"/>
      <w:r>
        <w:t xml:space="preserve">, eines </w:t>
      </w:r>
      <w:proofErr w:type="spellStart"/>
      <w:r>
        <w:t>gnedigen</w:t>
      </w:r>
      <w:proofErr w:type="spellEnd"/>
      <w:r>
        <w:t xml:space="preserve"> tröstlichen Bunds. </w:t>
      </w:r>
    </w:p>
    <w:p w14:paraId="5B2FF7AF" w14:textId="77777777" w:rsidR="00547A8B" w:rsidRDefault="00547A8B" w:rsidP="00547A8B">
      <w:pPr>
        <w:pStyle w:val="StandardWeb"/>
      </w:pPr>
      <w:r>
        <w:t xml:space="preserve">Zum ersten, das du dich ergibst </w:t>
      </w:r>
      <w:proofErr w:type="spellStart"/>
      <w:r>
        <w:t>inn</w:t>
      </w:r>
      <w:proofErr w:type="spellEnd"/>
      <w:r>
        <w:t xml:space="preserve"> das Sacrament der </w:t>
      </w:r>
      <w:proofErr w:type="spellStart"/>
      <w:r>
        <w:t>Tauff</w:t>
      </w:r>
      <w:proofErr w:type="spellEnd"/>
      <w:r>
        <w:t xml:space="preserve"> </w:t>
      </w:r>
      <w:proofErr w:type="spellStart"/>
      <w:r>
        <w:t>unnd</w:t>
      </w:r>
      <w:proofErr w:type="spellEnd"/>
      <w:r>
        <w:t xml:space="preserve"> seiner Bedeutung, das ist, das du </w:t>
      </w:r>
      <w:proofErr w:type="spellStart"/>
      <w:r>
        <w:t>begerest</w:t>
      </w:r>
      <w:proofErr w:type="spellEnd"/>
      <w:r>
        <w:t xml:space="preserve"> mit den Sünden </w:t>
      </w:r>
      <w:proofErr w:type="spellStart"/>
      <w:r>
        <w:t>zusterben</w:t>
      </w:r>
      <w:proofErr w:type="spellEnd"/>
      <w:r>
        <w:t xml:space="preserve">, </w:t>
      </w:r>
      <w:proofErr w:type="spellStart"/>
      <w:r>
        <w:t>unnd</w:t>
      </w:r>
      <w:proofErr w:type="spellEnd"/>
      <w:r>
        <w:t xml:space="preserve"> am </w:t>
      </w:r>
      <w:proofErr w:type="spellStart"/>
      <w:r>
        <w:t>Jungsten</w:t>
      </w:r>
      <w:proofErr w:type="spellEnd"/>
      <w:r>
        <w:t xml:space="preserve"> Tag </w:t>
      </w:r>
      <w:proofErr w:type="spellStart"/>
      <w:r>
        <w:t>new</w:t>
      </w:r>
      <w:proofErr w:type="spellEnd"/>
      <w:r>
        <w:t xml:space="preserve"> gemacht werden nach </w:t>
      </w:r>
      <w:proofErr w:type="spellStart"/>
      <w:r>
        <w:t>Anzeygung</w:t>
      </w:r>
      <w:proofErr w:type="spellEnd"/>
      <w:r>
        <w:t xml:space="preserve"> des Sacraments, wie gesagt, das </w:t>
      </w:r>
      <w:proofErr w:type="spellStart"/>
      <w:r>
        <w:t>nympt</w:t>
      </w:r>
      <w:proofErr w:type="spellEnd"/>
      <w:r>
        <w:t xml:space="preserve"> </w:t>
      </w:r>
      <w:proofErr w:type="spellStart"/>
      <w:r>
        <w:t>Got</w:t>
      </w:r>
      <w:proofErr w:type="spellEnd"/>
      <w:r>
        <w:t xml:space="preserve"> </w:t>
      </w:r>
      <w:proofErr w:type="spellStart"/>
      <w:r>
        <w:t>auff</w:t>
      </w:r>
      <w:proofErr w:type="spellEnd"/>
      <w:r>
        <w:t xml:space="preserve"> von dir, und last dich </w:t>
      </w:r>
      <w:proofErr w:type="spellStart"/>
      <w:r>
        <w:t>tauffen</w:t>
      </w:r>
      <w:proofErr w:type="spellEnd"/>
      <w:r>
        <w:t xml:space="preserve">, und hebt von Stund an dich </w:t>
      </w:r>
      <w:proofErr w:type="spellStart"/>
      <w:r>
        <w:t>new</w:t>
      </w:r>
      <w:proofErr w:type="spellEnd"/>
      <w:r>
        <w:t xml:space="preserve"> zu machen, </w:t>
      </w:r>
      <w:proofErr w:type="spellStart"/>
      <w:r>
        <w:t>gewst</w:t>
      </w:r>
      <w:proofErr w:type="spellEnd"/>
      <w:r>
        <w:t xml:space="preserve"> </w:t>
      </w:r>
      <w:proofErr w:type="spellStart"/>
      <w:r>
        <w:t>dyr</w:t>
      </w:r>
      <w:proofErr w:type="spellEnd"/>
      <w:r>
        <w:t xml:space="preserve"> ein seyn Gnad und </w:t>
      </w:r>
      <w:proofErr w:type="spellStart"/>
      <w:r>
        <w:t>heyligen</w:t>
      </w:r>
      <w:proofErr w:type="spellEnd"/>
      <w:r>
        <w:t xml:space="preserve"> </w:t>
      </w:r>
      <w:proofErr w:type="spellStart"/>
      <w:r>
        <w:t>Geyst</w:t>
      </w:r>
      <w:proofErr w:type="spellEnd"/>
      <w:r>
        <w:t xml:space="preserve">, der </w:t>
      </w:r>
      <w:proofErr w:type="spellStart"/>
      <w:r>
        <w:t>anfahet</w:t>
      </w:r>
      <w:proofErr w:type="spellEnd"/>
      <w:r>
        <w:t xml:space="preserve"> die Natur und </w:t>
      </w:r>
      <w:proofErr w:type="spellStart"/>
      <w:r>
        <w:t>Sündt</w:t>
      </w:r>
      <w:proofErr w:type="spellEnd"/>
      <w:r>
        <w:t xml:space="preserve"> zu tödten, </w:t>
      </w:r>
      <w:proofErr w:type="spellStart"/>
      <w:r>
        <w:t>unnd</w:t>
      </w:r>
      <w:proofErr w:type="spellEnd"/>
      <w:r>
        <w:t xml:space="preserve"> zu </w:t>
      </w:r>
      <w:proofErr w:type="spellStart"/>
      <w:r>
        <w:t>bereyten</w:t>
      </w:r>
      <w:proofErr w:type="spellEnd"/>
      <w:r>
        <w:t xml:space="preserve"> zum Sterben </w:t>
      </w:r>
      <w:proofErr w:type="spellStart"/>
      <w:r>
        <w:t>unnd</w:t>
      </w:r>
      <w:proofErr w:type="spellEnd"/>
      <w:r>
        <w:t xml:space="preserve"> zum </w:t>
      </w:r>
      <w:proofErr w:type="spellStart"/>
      <w:r>
        <w:t>Aufferstehen</w:t>
      </w:r>
      <w:proofErr w:type="spellEnd"/>
      <w:r>
        <w:t xml:space="preserve"> am </w:t>
      </w:r>
      <w:proofErr w:type="spellStart"/>
      <w:r>
        <w:t>Jungsten</w:t>
      </w:r>
      <w:proofErr w:type="spellEnd"/>
      <w:r>
        <w:t xml:space="preserve"> Tag. </w:t>
      </w:r>
    </w:p>
    <w:p w14:paraId="5A3DCFC3" w14:textId="77777777" w:rsidR="00547A8B" w:rsidRDefault="00547A8B" w:rsidP="00547A8B">
      <w:pPr>
        <w:pStyle w:val="StandardWeb"/>
      </w:pPr>
      <w:r>
        <w:t xml:space="preserve">Zum andern, </w:t>
      </w:r>
      <w:proofErr w:type="spellStart"/>
      <w:r>
        <w:t>verbindestu</w:t>
      </w:r>
      <w:proofErr w:type="spellEnd"/>
      <w:r>
        <w:t xml:space="preserve"> dich also zu bleiben und immer mehr </w:t>
      </w:r>
      <w:proofErr w:type="spellStart"/>
      <w:r>
        <w:t>unnd</w:t>
      </w:r>
      <w:proofErr w:type="spellEnd"/>
      <w:r>
        <w:t xml:space="preserve"> mehr zu tödten deine Sünde, die Weil du lebst, biß in den Todt so </w:t>
      </w:r>
      <w:proofErr w:type="spellStart"/>
      <w:r>
        <w:t>nimpt</w:t>
      </w:r>
      <w:proofErr w:type="spellEnd"/>
      <w:r>
        <w:t xml:space="preserve"> </w:t>
      </w:r>
      <w:proofErr w:type="spellStart"/>
      <w:r>
        <w:t>daselb</w:t>
      </w:r>
      <w:proofErr w:type="spellEnd"/>
      <w:r>
        <w:t xml:space="preserve"> </w:t>
      </w:r>
      <w:proofErr w:type="spellStart"/>
      <w:r>
        <w:t>Got</w:t>
      </w:r>
      <w:proofErr w:type="spellEnd"/>
      <w:r>
        <w:t xml:space="preserve"> auch </w:t>
      </w:r>
      <w:proofErr w:type="spellStart"/>
      <w:r>
        <w:t>auff</w:t>
      </w:r>
      <w:proofErr w:type="spellEnd"/>
      <w:r>
        <w:t xml:space="preserve">, </w:t>
      </w:r>
      <w:proofErr w:type="spellStart"/>
      <w:r>
        <w:t>unnd</w:t>
      </w:r>
      <w:proofErr w:type="spellEnd"/>
      <w:r>
        <w:t xml:space="preserve"> </w:t>
      </w:r>
      <w:proofErr w:type="spellStart"/>
      <w:r>
        <w:t>ubett</w:t>
      </w:r>
      <w:proofErr w:type="spellEnd"/>
      <w:r>
        <w:t xml:space="preserve"> dich dein Lebenlang mit </w:t>
      </w:r>
      <w:proofErr w:type="spellStart"/>
      <w:r>
        <w:t>vil</w:t>
      </w:r>
      <w:proofErr w:type="spellEnd"/>
      <w:r>
        <w:t xml:space="preserve"> </w:t>
      </w:r>
      <w:proofErr w:type="spellStart"/>
      <w:r>
        <w:t>gutten</w:t>
      </w:r>
      <w:proofErr w:type="spellEnd"/>
      <w:r>
        <w:t xml:space="preserve"> </w:t>
      </w:r>
      <w:proofErr w:type="spellStart"/>
      <w:r>
        <w:t>Wercken</w:t>
      </w:r>
      <w:proofErr w:type="spellEnd"/>
      <w:r>
        <w:t xml:space="preserve"> </w:t>
      </w:r>
      <w:proofErr w:type="spellStart"/>
      <w:r>
        <w:t>unnd</w:t>
      </w:r>
      <w:proofErr w:type="spellEnd"/>
      <w:r>
        <w:t xml:space="preserve"> mancherley Leiden, damit er thut, das du </w:t>
      </w:r>
      <w:proofErr w:type="spellStart"/>
      <w:r>
        <w:t>begeret</w:t>
      </w:r>
      <w:proofErr w:type="spellEnd"/>
      <w:r>
        <w:t xml:space="preserve"> hast in der </w:t>
      </w:r>
      <w:proofErr w:type="spellStart"/>
      <w:r>
        <w:t>Tauff</w:t>
      </w:r>
      <w:proofErr w:type="spellEnd"/>
      <w:r>
        <w:t xml:space="preserve">, das ist, das du </w:t>
      </w:r>
      <w:proofErr w:type="spellStart"/>
      <w:r>
        <w:t>wilt</w:t>
      </w:r>
      <w:proofErr w:type="spellEnd"/>
      <w:r>
        <w:t xml:space="preserve"> der Sünde </w:t>
      </w:r>
      <w:proofErr w:type="spellStart"/>
      <w:r>
        <w:t>loß</w:t>
      </w:r>
      <w:proofErr w:type="spellEnd"/>
      <w:r>
        <w:t xml:space="preserve"> werden, sterben und </w:t>
      </w:r>
      <w:proofErr w:type="spellStart"/>
      <w:r>
        <w:t>new</w:t>
      </w:r>
      <w:proofErr w:type="spellEnd"/>
      <w:r>
        <w:t xml:space="preserve"> </w:t>
      </w:r>
      <w:proofErr w:type="spellStart"/>
      <w:r>
        <w:t>aufferstehen</w:t>
      </w:r>
      <w:proofErr w:type="spellEnd"/>
      <w:r>
        <w:t xml:space="preserve"> am </w:t>
      </w:r>
      <w:proofErr w:type="spellStart"/>
      <w:r>
        <w:t>Jungsten</w:t>
      </w:r>
      <w:proofErr w:type="spellEnd"/>
      <w:r>
        <w:t xml:space="preserve"> Tag </w:t>
      </w:r>
      <w:proofErr w:type="spellStart"/>
      <w:r>
        <w:t>unnd</w:t>
      </w:r>
      <w:proofErr w:type="spellEnd"/>
      <w:r>
        <w:t xml:space="preserve"> also die </w:t>
      </w:r>
      <w:proofErr w:type="spellStart"/>
      <w:r>
        <w:t>Tauff</w:t>
      </w:r>
      <w:proofErr w:type="spellEnd"/>
      <w:r>
        <w:t xml:space="preserve"> </w:t>
      </w:r>
      <w:proofErr w:type="spellStart"/>
      <w:r>
        <w:t>volbringen</w:t>
      </w:r>
      <w:proofErr w:type="spellEnd"/>
      <w:r>
        <w:t xml:space="preserve">. </w:t>
      </w:r>
      <w:proofErr w:type="spellStart"/>
      <w:r>
        <w:t>Darumb</w:t>
      </w:r>
      <w:proofErr w:type="spellEnd"/>
      <w:r>
        <w:t xml:space="preserve"> lesen </w:t>
      </w:r>
      <w:proofErr w:type="spellStart"/>
      <w:r>
        <w:t>wyr</w:t>
      </w:r>
      <w:proofErr w:type="spellEnd"/>
      <w:r>
        <w:t xml:space="preserve"> und sehen, wie er seine lieben </w:t>
      </w:r>
      <w:proofErr w:type="spellStart"/>
      <w:r>
        <w:t>Heylgen</w:t>
      </w:r>
      <w:proofErr w:type="spellEnd"/>
      <w:r>
        <w:t xml:space="preserve"> so hat lassen </w:t>
      </w:r>
      <w:proofErr w:type="spellStart"/>
      <w:r>
        <w:t>marteren</w:t>
      </w:r>
      <w:proofErr w:type="spellEnd"/>
      <w:r>
        <w:t xml:space="preserve"> und viel leiden, das sie nur </w:t>
      </w:r>
      <w:proofErr w:type="spellStart"/>
      <w:r>
        <w:t>baldt</w:t>
      </w:r>
      <w:proofErr w:type="spellEnd"/>
      <w:r>
        <w:t xml:space="preserve"> getödtet, dem Sacrament der </w:t>
      </w:r>
      <w:proofErr w:type="spellStart"/>
      <w:r>
        <w:t>Tauf</w:t>
      </w:r>
      <w:proofErr w:type="spellEnd"/>
      <w:r>
        <w:t xml:space="preserve"> gnug </w:t>
      </w:r>
      <w:proofErr w:type="spellStart"/>
      <w:r>
        <w:t>theten</w:t>
      </w:r>
      <w:proofErr w:type="spellEnd"/>
      <w:r>
        <w:t xml:space="preserve">, </w:t>
      </w:r>
      <w:proofErr w:type="spellStart"/>
      <w:r>
        <w:t>sturben</w:t>
      </w:r>
      <w:proofErr w:type="spellEnd"/>
      <w:r>
        <w:t xml:space="preserve"> </w:t>
      </w:r>
      <w:proofErr w:type="spellStart"/>
      <w:r>
        <w:t>unnd</w:t>
      </w:r>
      <w:proofErr w:type="spellEnd"/>
      <w:r>
        <w:t xml:space="preserve"> </w:t>
      </w:r>
      <w:proofErr w:type="spellStart"/>
      <w:r>
        <w:t>new</w:t>
      </w:r>
      <w:proofErr w:type="spellEnd"/>
      <w:r>
        <w:t xml:space="preserve"> würden, denn wo das nicht </w:t>
      </w:r>
      <w:proofErr w:type="spellStart"/>
      <w:r>
        <w:t>gschicht</w:t>
      </w:r>
      <w:proofErr w:type="spellEnd"/>
      <w:r>
        <w:t xml:space="preserve">, und wir nicht leiden noch </w:t>
      </w:r>
      <w:proofErr w:type="spellStart"/>
      <w:r>
        <w:t>Ubung</w:t>
      </w:r>
      <w:proofErr w:type="spellEnd"/>
      <w:r>
        <w:t xml:space="preserve"> haben, so </w:t>
      </w:r>
      <w:proofErr w:type="spellStart"/>
      <w:r>
        <w:t>uberwindet</w:t>
      </w:r>
      <w:proofErr w:type="spellEnd"/>
      <w:r>
        <w:t xml:space="preserve"> die böse Natur den Menschen, das er </w:t>
      </w:r>
      <w:proofErr w:type="spellStart"/>
      <w:r>
        <w:t>jm</w:t>
      </w:r>
      <w:proofErr w:type="spellEnd"/>
      <w:r>
        <w:t xml:space="preserve"> die </w:t>
      </w:r>
      <w:proofErr w:type="spellStart"/>
      <w:r>
        <w:t>Tauff</w:t>
      </w:r>
      <w:proofErr w:type="spellEnd"/>
      <w:r>
        <w:t xml:space="preserve">, </w:t>
      </w:r>
      <w:proofErr w:type="spellStart"/>
      <w:r>
        <w:t>unnutz</w:t>
      </w:r>
      <w:proofErr w:type="spellEnd"/>
      <w:r>
        <w:t xml:space="preserve"> machet, </w:t>
      </w:r>
      <w:proofErr w:type="spellStart"/>
      <w:r>
        <w:t>unnd</w:t>
      </w:r>
      <w:proofErr w:type="spellEnd"/>
      <w:r>
        <w:t xml:space="preserve"> </w:t>
      </w:r>
      <w:proofErr w:type="spellStart"/>
      <w:r>
        <w:t>felt</w:t>
      </w:r>
      <w:proofErr w:type="spellEnd"/>
      <w:r>
        <w:t xml:space="preserve"> in </w:t>
      </w:r>
      <w:proofErr w:type="spellStart"/>
      <w:r>
        <w:t>Sündt</w:t>
      </w:r>
      <w:proofErr w:type="spellEnd"/>
      <w:r>
        <w:t xml:space="preserve">, bleibt ein </w:t>
      </w:r>
      <w:proofErr w:type="spellStart"/>
      <w:r>
        <w:t>altter</w:t>
      </w:r>
      <w:proofErr w:type="spellEnd"/>
      <w:r>
        <w:t xml:space="preserve"> Mensch wie vor </w:t>
      </w:r>
      <w:proofErr w:type="spellStart"/>
      <w:r>
        <w:t>hyn</w:t>
      </w:r>
      <w:proofErr w:type="spellEnd"/>
      <w:r>
        <w:t xml:space="preserve">. </w:t>
      </w:r>
    </w:p>
    <w:p w14:paraId="105847DB"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zehendten</w:t>
      </w:r>
      <w:proofErr w:type="spellEnd"/>
      <w:r>
        <w:t xml:space="preserve">. Die Weil nun solch dein Verbinden mit </w:t>
      </w:r>
      <w:proofErr w:type="spellStart"/>
      <w:r>
        <w:t>Got</w:t>
      </w:r>
      <w:proofErr w:type="spellEnd"/>
      <w:r>
        <w:t xml:space="preserve"> stehet, thut dir Gott wider die </w:t>
      </w:r>
      <w:proofErr w:type="spellStart"/>
      <w:r>
        <w:t>Gnadt</w:t>
      </w:r>
      <w:proofErr w:type="spellEnd"/>
      <w:r>
        <w:t xml:space="preserve">, und verbindet sich dir, er wölle dir die </w:t>
      </w:r>
      <w:proofErr w:type="spellStart"/>
      <w:r>
        <w:t>Sündt</w:t>
      </w:r>
      <w:proofErr w:type="spellEnd"/>
      <w:r>
        <w:t xml:space="preserve"> nicht zu rechnen, die nach der </w:t>
      </w:r>
      <w:proofErr w:type="spellStart"/>
      <w:r>
        <w:t>Tauff</w:t>
      </w:r>
      <w:proofErr w:type="spellEnd"/>
      <w:r>
        <w:t xml:space="preserve"> in </w:t>
      </w:r>
      <w:proofErr w:type="spellStart"/>
      <w:r>
        <w:t>deyner</w:t>
      </w:r>
      <w:proofErr w:type="spellEnd"/>
      <w:r>
        <w:t xml:space="preserve"> Natur </w:t>
      </w:r>
      <w:proofErr w:type="spellStart"/>
      <w:r>
        <w:t>sindt</w:t>
      </w:r>
      <w:proofErr w:type="spellEnd"/>
      <w:r>
        <w:t xml:space="preserve">, will sie nicht ansehen noch dich </w:t>
      </w:r>
      <w:proofErr w:type="spellStart"/>
      <w:r>
        <w:t>darumb</w:t>
      </w:r>
      <w:proofErr w:type="spellEnd"/>
      <w:r>
        <w:t xml:space="preserve"> </w:t>
      </w:r>
      <w:proofErr w:type="spellStart"/>
      <w:r>
        <w:t>verdamnen</w:t>
      </w:r>
      <w:proofErr w:type="spellEnd"/>
      <w:r>
        <w:t xml:space="preserve">, last </w:t>
      </w:r>
      <w:proofErr w:type="spellStart"/>
      <w:r>
        <w:t>yhm</w:t>
      </w:r>
      <w:proofErr w:type="spellEnd"/>
      <w:r>
        <w:t xml:space="preserve"> dran </w:t>
      </w:r>
      <w:proofErr w:type="spellStart"/>
      <w:r>
        <w:t>gnügen</w:t>
      </w:r>
      <w:proofErr w:type="spellEnd"/>
      <w:r>
        <w:t xml:space="preserve">, und hat </w:t>
      </w:r>
      <w:proofErr w:type="spellStart"/>
      <w:r>
        <w:t>eyn</w:t>
      </w:r>
      <w:proofErr w:type="spellEnd"/>
      <w:r>
        <w:t xml:space="preserve"> </w:t>
      </w:r>
      <w:proofErr w:type="spellStart"/>
      <w:r>
        <w:t>Wolgefallen</w:t>
      </w:r>
      <w:proofErr w:type="spellEnd"/>
      <w:r>
        <w:t xml:space="preserve">, das du in </w:t>
      </w:r>
      <w:proofErr w:type="spellStart"/>
      <w:r>
        <w:t>stetter</w:t>
      </w:r>
      <w:proofErr w:type="spellEnd"/>
      <w:r>
        <w:t xml:space="preserve"> </w:t>
      </w:r>
      <w:proofErr w:type="spellStart"/>
      <w:r>
        <w:t>Ubung</w:t>
      </w:r>
      <w:proofErr w:type="spellEnd"/>
      <w:r>
        <w:t xml:space="preserve"> und </w:t>
      </w:r>
      <w:proofErr w:type="spellStart"/>
      <w:r>
        <w:t>Begirden</w:t>
      </w:r>
      <w:proofErr w:type="spellEnd"/>
      <w:r>
        <w:t xml:space="preserve"> seyest, die Sünden </w:t>
      </w:r>
      <w:proofErr w:type="spellStart"/>
      <w:r>
        <w:t>zutödten</w:t>
      </w:r>
      <w:proofErr w:type="spellEnd"/>
      <w:r>
        <w:t xml:space="preserve">, und mit deinem Sterben </w:t>
      </w:r>
      <w:proofErr w:type="spellStart"/>
      <w:r>
        <w:t>yhr</w:t>
      </w:r>
      <w:proofErr w:type="spellEnd"/>
      <w:r>
        <w:t xml:space="preserve"> </w:t>
      </w:r>
      <w:proofErr w:type="spellStart"/>
      <w:r>
        <w:t>loß</w:t>
      </w:r>
      <w:proofErr w:type="spellEnd"/>
      <w:r>
        <w:t xml:space="preserve"> zu werden. Der halben, ob sich </w:t>
      </w:r>
      <w:proofErr w:type="spellStart"/>
      <w:r>
        <w:t>wol</w:t>
      </w:r>
      <w:proofErr w:type="spellEnd"/>
      <w:r>
        <w:t xml:space="preserve"> böse </w:t>
      </w:r>
      <w:proofErr w:type="spellStart"/>
      <w:r>
        <w:t>Gedancken</w:t>
      </w:r>
      <w:proofErr w:type="spellEnd"/>
      <w:r>
        <w:t xml:space="preserve"> oder </w:t>
      </w:r>
      <w:proofErr w:type="spellStart"/>
      <w:r>
        <w:t>Begirden</w:t>
      </w:r>
      <w:proofErr w:type="spellEnd"/>
      <w:r>
        <w:t xml:space="preserve"> regen. Ja ob du auch zu Weilen sündigest und </w:t>
      </w:r>
      <w:proofErr w:type="spellStart"/>
      <w:r>
        <w:t>fellest</w:t>
      </w:r>
      <w:proofErr w:type="spellEnd"/>
      <w:r>
        <w:t xml:space="preserve">, so du doch wider </w:t>
      </w:r>
      <w:proofErr w:type="spellStart"/>
      <w:r>
        <w:t>auff</w:t>
      </w:r>
      <w:proofErr w:type="spellEnd"/>
      <w:r>
        <w:t xml:space="preserve"> stehest, und wider in den Bund </w:t>
      </w:r>
      <w:proofErr w:type="spellStart"/>
      <w:r>
        <w:t>trittest</w:t>
      </w:r>
      <w:proofErr w:type="spellEnd"/>
      <w:r>
        <w:t xml:space="preserve">, so sind sie in Krafft des Sacraments und Vergebung schon dahin, als S. Paulus Ro. VIII. sagt. Es </w:t>
      </w:r>
      <w:proofErr w:type="spellStart"/>
      <w:r>
        <w:t>verdampt</w:t>
      </w:r>
      <w:proofErr w:type="spellEnd"/>
      <w:r>
        <w:t xml:space="preserve"> die natürliche sündliche böse </w:t>
      </w:r>
      <w:proofErr w:type="spellStart"/>
      <w:r>
        <w:t>Neygung</w:t>
      </w:r>
      <w:proofErr w:type="spellEnd"/>
      <w:r>
        <w:t xml:space="preserve"> keinen, der in Christo glaubet, so sie nicht folgen und verwilligen den selben. Und S. Johannes der </w:t>
      </w:r>
      <w:proofErr w:type="spellStart"/>
      <w:r>
        <w:t>Euangelist</w:t>
      </w:r>
      <w:proofErr w:type="spellEnd"/>
      <w:r>
        <w:t xml:space="preserve"> in seiner Epistel spricht. Und ob </w:t>
      </w:r>
      <w:proofErr w:type="spellStart"/>
      <w:r>
        <w:t>yemant</w:t>
      </w:r>
      <w:proofErr w:type="spellEnd"/>
      <w:r>
        <w:t xml:space="preserve"> </w:t>
      </w:r>
      <w:proofErr w:type="spellStart"/>
      <w:r>
        <w:t>file</w:t>
      </w:r>
      <w:proofErr w:type="spellEnd"/>
      <w:r>
        <w:t xml:space="preserve"> in Sünde, so haben wir </w:t>
      </w:r>
      <w:proofErr w:type="spellStart"/>
      <w:r>
        <w:t>eynen</w:t>
      </w:r>
      <w:proofErr w:type="spellEnd"/>
      <w:r>
        <w:t xml:space="preserve"> Fürsprechen vor Gott </w:t>
      </w:r>
      <w:proofErr w:type="spellStart"/>
      <w:r>
        <w:t>Ihesum</w:t>
      </w:r>
      <w:proofErr w:type="spellEnd"/>
      <w:r>
        <w:t xml:space="preserve"> Christum, der </w:t>
      </w:r>
      <w:proofErr w:type="spellStart"/>
      <w:r>
        <w:t>eyn</w:t>
      </w:r>
      <w:proofErr w:type="spellEnd"/>
      <w:r>
        <w:t xml:space="preserve"> Vergebung worden ist unser Sünd. Das </w:t>
      </w:r>
      <w:proofErr w:type="spellStart"/>
      <w:r>
        <w:t>selb</w:t>
      </w:r>
      <w:proofErr w:type="spellEnd"/>
      <w:r>
        <w:t xml:space="preserve"> geschicht alles in der </w:t>
      </w:r>
      <w:proofErr w:type="spellStart"/>
      <w:r>
        <w:t>Tauffe</w:t>
      </w:r>
      <w:proofErr w:type="spellEnd"/>
      <w:r>
        <w:t xml:space="preserve">, do </w:t>
      </w:r>
      <w:proofErr w:type="spellStart"/>
      <w:r>
        <w:t>wirdt</w:t>
      </w:r>
      <w:proofErr w:type="spellEnd"/>
      <w:r>
        <w:t xml:space="preserve"> uns Christus geben wie </w:t>
      </w:r>
      <w:proofErr w:type="spellStart"/>
      <w:r>
        <w:t>wyr</w:t>
      </w:r>
      <w:proofErr w:type="spellEnd"/>
      <w:r>
        <w:t xml:space="preserve"> hören werden im folgenden Sermon. </w:t>
      </w:r>
    </w:p>
    <w:p w14:paraId="25C95222"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eylfften</w:t>
      </w:r>
      <w:proofErr w:type="spellEnd"/>
      <w:r>
        <w:t xml:space="preserve">. Wenn nu </w:t>
      </w:r>
      <w:proofErr w:type="spellStart"/>
      <w:r>
        <w:t>diser</w:t>
      </w:r>
      <w:proofErr w:type="spellEnd"/>
      <w:r>
        <w:t xml:space="preserve"> Bund nicht </w:t>
      </w:r>
      <w:proofErr w:type="spellStart"/>
      <w:r>
        <w:t>were</w:t>
      </w:r>
      <w:proofErr w:type="spellEnd"/>
      <w:r>
        <w:t xml:space="preserve">, und Gott nicht </w:t>
      </w:r>
      <w:proofErr w:type="spellStart"/>
      <w:r>
        <w:t>Barmhertziglich</w:t>
      </w:r>
      <w:proofErr w:type="spellEnd"/>
      <w:r>
        <w:t xml:space="preserve"> durch die Finger sehe, so </w:t>
      </w:r>
      <w:proofErr w:type="spellStart"/>
      <w:r>
        <w:t>were</w:t>
      </w:r>
      <w:proofErr w:type="spellEnd"/>
      <w:r>
        <w:t xml:space="preserve"> </w:t>
      </w:r>
      <w:proofErr w:type="spellStart"/>
      <w:r>
        <w:t>keyn</w:t>
      </w:r>
      <w:proofErr w:type="spellEnd"/>
      <w:r>
        <w:t xml:space="preserve"> </w:t>
      </w:r>
      <w:proofErr w:type="spellStart"/>
      <w:r>
        <w:t>Sünd</w:t>
      </w:r>
      <w:proofErr w:type="spellEnd"/>
      <w:r>
        <w:t xml:space="preserve"> so klein sie </w:t>
      </w:r>
      <w:proofErr w:type="spellStart"/>
      <w:r>
        <w:t>verdamnet</w:t>
      </w:r>
      <w:proofErr w:type="spellEnd"/>
      <w:r>
        <w:t xml:space="preserve"> uns, denn Gottes Gericht mag </w:t>
      </w:r>
      <w:proofErr w:type="spellStart"/>
      <w:r>
        <w:t>keyn</w:t>
      </w:r>
      <w:proofErr w:type="spellEnd"/>
      <w:r>
        <w:t xml:space="preserve"> </w:t>
      </w:r>
      <w:proofErr w:type="spellStart"/>
      <w:r>
        <w:t>Sünd</w:t>
      </w:r>
      <w:proofErr w:type="spellEnd"/>
      <w:r>
        <w:t xml:space="preserve"> leiden. </w:t>
      </w:r>
      <w:proofErr w:type="spellStart"/>
      <w:r>
        <w:t>Darumb</w:t>
      </w:r>
      <w:proofErr w:type="spellEnd"/>
      <w:r>
        <w:t xml:space="preserve"> ist </w:t>
      </w:r>
      <w:proofErr w:type="spellStart"/>
      <w:r>
        <w:t>keyn</w:t>
      </w:r>
      <w:proofErr w:type="spellEnd"/>
      <w:r>
        <w:t xml:space="preserve"> grösser Trost </w:t>
      </w:r>
      <w:proofErr w:type="spellStart"/>
      <w:r>
        <w:t>auff</w:t>
      </w:r>
      <w:proofErr w:type="spellEnd"/>
      <w:r>
        <w:t xml:space="preserve"> Erden, den die </w:t>
      </w:r>
      <w:proofErr w:type="spellStart"/>
      <w:r>
        <w:t>Tauff</w:t>
      </w:r>
      <w:proofErr w:type="spellEnd"/>
      <w:r>
        <w:t xml:space="preserve">, durch welche wir in der </w:t>
      </w:r>
      <w:proofErr w:type="spellStart"/>
      <w:r>
        <w:t>Genaden</w:t>
      </w:r>
      <w:proofErr w:type="spellEnd"/>
      <w:r>
        <w:t xml:space="preserve"> und </w:t>
      </w:r>
      <w:proofErr w:type="spellStart"/>
      <w:r>
        <w:t>Barmhertzickeit</w:t>
      </w:r>
      <w:proofErr w:type="spellEnd"/>
      <w:r>
        <w:t xml:space="preserve"> Urteil </w:t>
      </w:r>
      <w:proofErr w:type="spellStart"/>
      <w:r>
        <w:t>tretten</w:t>
      </w:r>
      <w:proofErr w:type="spellEnd"/>
      <w:r>
        <w:t xml:space="preserve">, welche, die Sünde nicht richtet sonder mit </w:t>
      </w:r>
      <w:proofErr w:type="spellStart"/>
      <w:r>
        <w:t>vilen</w:t>
      </w:r>
      <w:proofErr w:type="spellEnd"/>
      <w:r>
        <w:t xml:space="preserve"> </w:t>
      </w:r>
      <w:proofErr w:type="spellStart"/>
      <w:r>
        <w:t>Ubungen</w:t>
      </w:r>
      <w:proofErr w:type="spellEnd"/>
      <w:r>
        <w:t xml:space="preserve"> </w:t>
      </w:r>
      <w:proofErr w:type="spellStart"/>
      <w:r>
        <w:t>außtreibt</w:t>
      </w:r>
      <w:proofErr w:type="spellEnd"/>
      <w:r>
        <w:t xml:space="preserve">. Also spricht S. Augustin </w:t>
      </w:r>
      <w:proofErr w:type="spellStart"/>
      <w:r>
        <w:t>eynen</w:t>
      </w:r>
      <w:proofErr w:type="spellEnd"/>
      <w:r>
        <w:t xml:space="preserve"> </w:t>
      </w:r>
      <w:proofErr w:type="spellStart"/>
      <w:r>
        <w:t>feynen</w:t>
      </w:r>
      <w:proofErr w:type="spellEnd"/>
      <w:r>
        <w:t xml:space="preserve"> Spruch. Die </w:t>
      </w:r>
      <w:proofErr w:type="spellStart"/>
      <w:r>
        <w:t>Sünd</w:t>
      </w:r>
      <w:proofErr w:type="spellEnd"/>
      <w:r>
        <w:t xml:space="preserve"> </w:t>
      </w:r>
      <w:proofErr w:type="spellStart"/>
      <w:r>
        <w:t>wirt</w:t>
      </w:r>
      <w:proofErr w:type="spellEnd"/>
      <w:r>
        <w:t xml:space="preserve"> in der </w:t>
      </w:r>
      <w:proofErr w:type="spellStart"/>
      <w:r>
        <w:t>Tauff</w:t>
      </w:r>
      <w:proofErr w:type="spellEnd"/>
      <w:r>
        <w:t xml:space="preserve"> </w:t>
      </w:r>
      <w:proofErr w:type="spellStart"/>
      <w:r>
        <w:t>gantz</w:t>
      </w:r>
      <w:proofErr w:type="spellEnd"/>
      <w:r>
        <w:t xml:space="preserve"> vergeben </w:t>
      </w:r>
      <w:proofErr w:type="spellStart"/>
      <w:r>
        <w:t>nit</w:t>
      </w:r>
      <w:proofErr w:type="spellEnd"/>
      <w:r>
        <w:t xml:space="preserve"> also, das sie </w:t>
      </w:r>
      <w:proofErr w:type="spellStart"/>
      <w:r>
        <w:t>nit</w:t>
      </w:r>
      <w:proofErr w:type="spellEnd"/>
      <w:r>
        <w:t xml:space="preserve"> mehr da sey, sonder das sie nicht zugerechnet </w:t>
      </w:r>
      <w:proofErr w:type="spellStart"/>
      <w:r>
        <w:t>wirdt</w:t>
      </w:r>
      <w:proofErr w:type="spellEnd"/>
      <w:r>
        <w:t xml:space="preserve">. Als sprech er, die </w:t>
      </w:r>
      <w:proofErr w:type="spellStart"/>
      <w:r>
        <w:t>Sünd</w:t>
      </w:r>
      <w:proofErr w:type="spellEnd"/>
      <w:r>
        <w:t xml:space="preserve"> bleibt </w:t>
      </w:r>
      <w:proofErr w:type="spellStart"/>
      <w:r>
        <w:t>wol</w:t>
      </w:r>
      <w:proofErr w:type="spellEnd"/>
      <w:r>
        <w:t xml:space="preserve"> biß in den Todt, in unserm Leib reget sich auch on Unterlaß, aber die Weyl wir nicht </w:t>
      </w:r>
      <w:proofErr w:type="spellStart"/>
      <w:r>
        <w:t>dareyn</w:t>
      </w:r>
      <w:proofErr w:type="spellEnd"/>
      <w:r>
        <w:t xml:space="preserve"> willigen, oder </w:t>
      </w:r>
      <w:proofErr w:type="spellStart"/>
      <w:r>
        <w:t>bleyben</w:t>
      </w:r>
      <w:proofErr w:type="spellEnd"/>
      <w:r>
        <w:t xml:space="preserve">, so ist durch die </w:t>
      </w:r>
      <w:proofErr w:type="spellStart"/>
      <w:r>
        <w:t>Tauff</w:t>
      </w:r>
      <w:proofErr w:type="spellEnd"/>
      <w:r>
        <w:t xml:space="preserve"> also geordnet, das sie nicht </w:t>
      </w:r>
      <w:proofErr w:type="spellStart"/>
      <w:r>
        <w:t>verdamnet</w:t>
      </w:r>
      <w:proofErr w:type="spellEnd"/>
      <w:r>
        <w:t xml:space="preserve">, noch </w:t>
      </w:r>
      <w:proofErr w:type="spellStart"/>
      <w:r>
        <w:t>schedlich</w:t>
      </w:r>
      <w:proofErr w:type="spellEnd"/>
      <w:r>
        <w:t xml:space="preserve"> ist, sonder </w:t>
      </w:r>
      <w:proofErr w:type="spellStart"/>
      <w:r>
        <w:t>außgetilget</w:t>
      </w:r>
      <w:proofErr w:type="spellEnd"/>
      <w:r>
        <w:t xml:space="preserve"> </w:t>
      </w:r>
      <w:proofErr w:type="spellStart"/>
      <w:r>
        <w:t>wirdt</w:t>
      </w:r>
      <w:proofErr w:type="spellEnd"/>
      <w:r>
        <w:t xml:space="preserve"> </w:t>
      </w:r>
      <w:proofErr w:type="spellStart"/>
      <w:r>
        <w:t>teglich</w:t>
      </w:r>
      <w:proofErr w:type="spellEnd"/>
      <w:r>
        <w:t xml:space="preserve"> mehr und mehr, biß in den Todt. Derhalben </w:t>
      </w:r>
      <w:proofErr w:type="spellStart"/>
      <w:r>
        <w:t>sol</w:t>
      </w:r>
      <w:proofErr w:type="spellEnd"/>
      <w:r>
        <w:t xml:space="preserve"> </w:t>
      </w:r>
      <w:proofErr w:type="spellStart"/>
      <w:r>
        <w:t>nimand</w:t>
      </w:r>
      <w:proofErr w:type="spellEnd"/>
      <w:r>
        <w:t xml:space="preserve"> erschrecken ob er empfindet böse Lust und Lieb, auch nicht verzagen, ob er schon </w:t>
      </w:r>
      <w:proofErr w:type="spellStart"/>
      <w:r>
        <w:t>fellet</w:t>
      </w:r>
      <w:proofErr w:type="spellEnd"/>
      <w:r>
        <w:t xml:space="preserve">, sonder an sein </w:t>
      </w:r>
      <w:proofErr w:type="spellStart"/>
      <w:r>
        <w:t>Tauff</w:t>
      </w:r>
      <w:proofErr w:type="spellEnd"/>
      <w:r>
        <w:t xml:space="preserve"> </w:t>
      </w:r>
      <w:proofErr w:type="spellStart"/>
      <w:r>
        <w:t>gedencken</w:t>
      </w:r>
      <w:proofErr w:type="spellEnd"/>
      <w:r>
        <w:t xml:space="preserve">, und sich der selben </w:t>
      </w:r>
      <w:proofErr w:type="spellStart"/>
      <w:r>
        <w:t>frölich</w:t>
      </w:r>
      <w:proofErr w:type="spellEnd"/>
      <w:r>
        <w:t xml:space="preserve"> trösten, das Gott sich da verbunden </w:t>
      </w:r>
      <w:proofErr w:type="spellStart"/>
      <w:r>
        <w:t>hatt</w:t>
      </w:r>
      <w:proofErr w:type="spellEnd"/>
      <w:r>
        <w:t xml:space="preserve">, </w:t>
      </w:r>
      <w:proofErr w:type="spellStart"/>
      <w:r>
        <w:t>yhm</w:t>
      </w:r>
      <w:proofErr w:type="spellEnd"/>
      <w:r>
        <w:t xml:space="preserve"> sein </w:t>
      </w:r>
      <w:proofErr w:type="spellStart"/>
      <w:r>
        <w:t>Sünd</w:t>
      </w:r>
      <w:proofErr w:type="spellEnd"/>
      <w:r>
        <w:t xml:space="preserve"> zu tödten, </w:t>
      </w:r>
      <w:proofErr w:type="spellStart"/>
      <w:r>
        <w:t>unnd</w:t>
      </w:r>
      <w:proofErr w:type="spellEnd"/>
      <w:r>
        <w:t xml:space="preserve"> nicht zur </w:t>
      </w:r>
      <w:proofErr w:type="spellStart"/>
      <w:r>
        <w:t>Verdamnus</w:t>
      </w:r>
      <w:proofErr w:type="spellEnd"/>
      <w:r>
        <w:t xml:space="preserve"> rechnen, so er nicht </w:t>
      </w:r>
      <w:proofErr w:type="spellStart"/>
      <w:r>
        <w:t>dareyn</w:t>
      </w:r>
      <w:proofErr w:type="spellEnd"/>
      <w:r>
        <w:t xml:space="preserve"> williget, oder </w:t>
      </w:r>
      <w:proofErr w:type="spellStart"/>
      <w:r>
        <w:t>nit</w:t>
      </w:r>
      <w:proofErr w:type="spellEnd"/>
      <w:r>
        <w:t xml:space="preserve"> </w:t>
      </w:r>
      <w:proofErr w:type="spellStart"/>
      <w:r>
        <w:t>darynnen</w:t>
      </w:r>
      <w:proofErr w:type="spellEnd"/>
      <w:r>
        <w:t xml:space="preserve"> </w:t>
      </w:r>
      <w:proofErr w:type="spellStart"/>
      <w:r>
        <w:t>bleybt</w:t>
      </w:r>
      <w:proofErr w:type="spellEnd"/>
      <w:r>
        <w:t xml:space="preserve">. Auch </w:t>
      </w:r>
      <w:proofErr w:type="spellStart"/>
      <w:r>
        <w:t>sol</w:t>
      </w:r>
      <w:proofErr w:type="spellEnd"/>
      <w:r>
        <w:t xml:space="preserve"> man die selben </w:t>
      </w:r>
      <w:proofErr w:type="spellStart"/>
      <w:r>
        <w:t>wüttenden</w:t>
      </w:r>
      <w:proofErr w:type="spellEnd"/>
      <w:r>
        <w:t xml:space="preserve"> </w:t>
      </w:r>
      <w:proofErr w:type="spellStart"/>
      <w:r>
        <w:t>Gedancken</w:t>
      </w:r>
      <w:proofErr w:type="spellEnd"/>
      <w:r>
        <w:t xml:space="preserve"> oder </w:t>
      </w:r>
      <w:proofErr w:type="spellStart"/>
      <w:r>
        <w:t>Begirden</w:t>
      </w:r>
      <w:proofErr w:type="spellEnd"/>
      <w:r>
        <w:t xml:space="preserve">, ja auch das Fallen, </w:t>
      </w:r>
      <w:proofErr w:type="spellStart"/>
      <w:r>
        <w:t>nit</w:t>
      </w:r>
      <w:proofErr w:type="spellEnd"/>
      <w:r>
        <w:t xml:space="preserve"> </w:t>
      </w:r>
      <w:proofErr w:type="spellStart"/>
      <w:r>
        <w:t>annemen</w:t>
      </w:r>
      <w:proofErr w:type="spellEnd"/>
      <w:r>
        <w:t xml:space="preserve"> zum Verzagen, sonder als </w:t>
      </w:r>
      <w:proofErr w:type="spellStart"/>
      <w:r>
        <w:t>eyn</w:t>
      </w:r>
      <w:proofErr w:type="spellEnd"/>
      <w:r>
        <w:t xml:space="preserve"> </w:t>
      </w:r>
      <w:proofErr w:type="spellStart"/>
      <w:r>
        <w:t>Vermanung</w:t>
      </w:r>
      <w:proofErr w:type="spellEnd"/>
      <w:r>
        <w:t xml:space="preserve"> von Gott, das der Mensch an sein </w:t>
      </w:r>
      <w:proofErr w:type="spellStart"/>
      <w:r>
        <w:t>Tauff</w:t>
      </w:r>
      <w:proofErr w:type="spellEnd"/>
      <w:r>
        <w:t xml:space="preserve"> </w:t>
      </w:r>
      <w:proofErr w:type="spellStart"/>
      <w:r>
        <w:t>gedencke</w:t>
      </w:r>
      <w:proofErr w:type="spellEnd"/>
      <w:r>
        <w:t xml:space="preserve">, was er da geredt hat, das er </w:t>
      </w:r>
      <w:proofErr w:type="spellStart"/>
      <w:r>
        <w:t>anruff</w:t>
      </w:r>
      <w:proofErr w:type="spellEnd"/>
      <w:r>
        <w:t xml:space="preserve"> Gottes Gnaden, und sich </w:t>
      </w:r>
      <w:proofErr w:type="spellStart"/>
      <w:r>
        <w:t>ube</w:t>
      </w:r>
      <w:proofErr w:type="spellEnd"/>
      <w:r>
        <w:t xml:space="preserve"> zu </w:t>
      </w:r>
      <w:proofErr w:type="spellStart"/>
      <w:r>
        <w:t>streyten</w:t>
      </w:r>
      <w:proofErr w:type="spellEnd"/>
      <w:r>
        <w:t xml:space="preserve"> wider die Sünd, ja auch zu sterben </w:t>
      </w:r>
      <w:proofErr w:type="spellStart"/>
      <w:r>
        <w:t>begere</w:t>
      </w:r>
      <w:proofErr w:type="spellEnd"/>
      <w:r>
        <w:t xml:space="preserve">, </w:t>
      </w:r>
      <w:proofErr w:type="spellStart"/>
      <w:r>
        <w:t>dz</w:t>
      </w:r>
      <w:proofErr w:type="spellEnd"/>
      <w:r>
        <w:t xml:space="preserve"> er der Sund </w:t>
      </w:r>
      <w:proofErr w:type="spellStart"/>
      <w:r>
        <w:t>müg</w:t>
      </w:r>
      <w:proofErr w:type="spellEnd"/>
      <w:r>
        <w:t xml:space="preserve"> </w:t>
      </w:r>
      <w:proofErr w:type="spellStart"/>
      <w:r>
        <w:t>loß</w:t>
      </w:r>
      <w:proofErr w:type="spellEnd"/>
      <w:r>
        <w:t xml:space="preserve"> werden. </w:t>
      </w:r>
    </w:p>
    <w:p w14:paraId="3760B752"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zwelfften</w:t>
      </w:r>
      <w:proofErr w:type="spellEnd"/>
      <w:r>
        <w:t xml:space="preserve">. Hie ist nun das dritte Stück des Sacraments zu handeln, das ist der Glaub, das ist, das man alles festiglich glaub, das dass Sacrament, nicht </w:t>
      </w:r>
      <w:proofErr w:type="spellStart"/>
      <w:r>
        <w:t>alleyn</w:t>
      </w:r>
      <w:proofErr w:type="spellEnd"/>
      <w:r>
        <w:t xml:space="preserve"> </w:t>
      </w:r>
      <w:proofErr w:type="spellStart"/>
      <w:r>
        <w:t>bedeut</w:t>
      </w:r>
      <w:proofErr w:type="spellEnd"/>
      <w:r>
        <w:t xml:space="preserve"> den Todt und </w:t>
      </w:r>
      <w:proofErr w:type="spellStart"/>
      <w:r>
        <w:t>Aufferstehung</w:t>
      </w:r>
      <w:proofErr w:type="spellEnd"/>
      <w:r>
        <w:t xml:space="preserve"> am Jüngsten Tag durch welche der Mensch </w:t>
      </w:r>
      <w:proofErr w:type="spellStart"/>
      <w:r>
        <w:t>new</w:t>
      </w:r>
      <w:proofErr w:type="spellEnd"/>
      <w:r>
        <w:t xml:space="preserve"> </w:t>
      </w:r>
      <w:proofErr w:type="spellStart"/>
      <w:r>
        <w:t>werdt</w:t>
      </w:r>
      <w:proofErr w:type="spellEnd"/>
      <w:r>
        <w:t xml:space="preserve"> ewiglich on Sünd zu leben, sonder das es auch gewißlich </w:t>
      </w:r>
      <w:proofErr w:type="spellStart"/>
      <w:r>
        <w:t>dasselb</w:t>
      </w:r>
      <w:proofErr w:type="spellEnd"/>
      <w:r>
        <w:t xml:space="preserve"> </w:t>
      </w:r>
      <w:proofErr w:type="spellStart"/>
      <w:r>
        <w:t>anheb</w:t>
      </w:r>
      <w:proofErr w:type="spellEnd"/>
      <w:r>
        <w:t xml:space="preserve"> und </w:t>
      </w:r>
      <w:proofErr w:type="spellStart"/>
      <w:r>
        <w:t>wircke</w:t>
      </w:r>
      <w:proofErr w:type="spellEnd"/>
      <w:r>
        <w:t xml:space="preserve">, und uns mit </w:t>
      </w:r>
      <w:proofErr w:type="spellStart"/>
      <w:r>
        <w:t>Got</w:t>
      </w:r>
      <w:proofErr w:type="spellEnd"/>
      <w:r>
        <w:t xml:space="preserve"> verbindet, das wir wöllen biß </w:t>
      </w:r>
      <w:proofErr w:type="spellStart"/>
      <w:r>
        <w:t>inn</w:t>
      </w:r>
      <w:proofErr w:type="spellEnd"/>
      <w:r>
        <w:t xml:space="preserve"> den Todt die Sünde tödten </w:t>
      </w:r>
      <w:proofErr w:type="spellStart"/>
      <w:r>
        <w:t>unnd</w:t>
      </w:r>
      <w:proofErr w:type="spellEnd"/>
      <w:r>
        <w:t xml:space="preserve"> </w:t>
      </w:r>
      <w:proofErr w:type="spellStart"/>
      <w:r>
        <w:t>widder</w:t>
      </w:r>
      <w:proofErr w:type="spellEnd"/>
      <w:r>
        <w:t xml:space="preserve"> sie </w:t>
      </w:r>
      <w:proofErr w:type="spellStart"/>
      <w:r>
        <w:t>streyten</w:t>
      </w:r>
      <w:proofErr w:type="spellEnd"/>
      <w:r>
        <w:t xml:space="preserve">, und er </w:t>
      </w:r>
      <w:proofErr w:type="spellStart"/>
      <w:r>
        <w:t>widerumb</w:t>
      </w:r>
      <w:proofErr w:type="spellEnd"/>
      <w:r>
        <w:t xml:space="preserve"> uns wöll zu </w:t>
      </w:r>
      <w:proofErr w:type="spellStart"/>
      <w:r>
        <w:t>Gutt</w:t>
      </w:r>
      <w:proofErr w:type="spellEnd"/>
      <w:r>
        <w:t xml:space="preserve"> halten und </w:t>
      </w:r>
      <w:proofErr w:type="spellStart"/>
      <w:r>
        <w:t>gnedig</w:t>
      </w:r>
      <w:proofErr w:type="spellEnd"/>
      <w:r>
        <w:t xml:space="preserve"> mit uns handeln, nicht richten nach der </w:t>
      </w:r>
      <w:proofErr w:type="spellStart"/>
      <w:r>
        <w:t>Scherpffe</w:t>
      </w:r>
      <w:proofErr w:type="spellEnd"/>
      <w:r>
        <w:t xml:space="preserve">, das wir on </w:t>
      </w:r>
      <w:proofErr w:type="spellStart"/>
      <w:r>
        <w:t>Sündt</w:t>
      </w:r>
      <w:proofErr w:type="spellEnd"/>
      <w:r>
        <w:t xml:space="preserve"> nicht </w:t>
      </w:r>
      <w:proofErr w:type="spellStart"/>
      <w:r>
        <w:t>sindt</w:t>
      </w:r>
      <w:proofErr w:type="spellEnd"/>
      <w:r>
        <w:t xml:space="preserve"> in </w:t>
      </w:r>
      <w:proofErr w:type="spellStart"/>
      <w:r>
        <w:t>disem</w:t>
      </w:r>
      <w:proofErr w:type="spellEnd"/>
      <w:r>
        <w:t xml:space="preserve"> Leben, biß das wir </w:t>
      </w:r>
      <w:proofErr w:type="spellStart"/>
      <w:r>
        <w:t>reyn</w:t>
      </w:r>
      <w:proofErr w:type="spellEnd"/>
      <w:r>
        <w:t xml:space="preserve"> werden durch den Tod. Also </w:t>
      </w:r>
      <w:proofErr w:type="spellStart"/>
      <w:r>
        <w:t>verstehestu</w:t>
      </w:r>
      <w:proofErr w:type="spellEnd"/>
      <w:r>
        <w:t xml:space="preserve">, wie ein Mensch unschuldig, </w:t>
      </w:r>
      <w:proofErr w:type="spellStart"/>
      <w:r>
        <w:t>reyn</w:t>
      </w:r>
      <w:proofErr w:type="spellEnd"/>
      <w:r>
        <w:t xml:space="preserve">, on </w:t>
      </w:r>
      <w:proofErr w:type="spellStart"/>
      <w:r>
        <w:t>Sünd</w:t>
      </w:r>
      <w:proofErr w:type="spellEnd"/>
      <w:r>
        <w:t xml:space="preserve"> </w:t>
      </w:r>
      <w:proofErr w:type="spellStart"/>
      <w:r>
        <w:t>wirdt</w:t>
      </w:r>
      <w:proofErr w:type="spellEnd"/>
      <w:r>
        <w:t xml:space="preserve"> in der </w:t>
      </w:r>
      <w:proofErr w:type="spellStart"/>
      <w:r>
        <w:t>Tauff</w:t>
      </w:r>
      <w:proofErr w:type="spellEnd"/>
      <w:r>
        <w:t xml:space="preserve">, und doch </w:t>
      </w:r>
      <w:proofErr w:type="spellStart"/>
      <w:r>
        <w:t>bleybt</w:t>
      </w:r>
      <w:proofErr w:type="spellEnd"/>
      <w:r>
        <w:t xml:space="preserve"> </w:t>
      </w:r>
      <w:proofErr w:type="spellStart"/>
      <w:r>
        <w:t>vol</w:t>
      </w:r>
      <w:proofErr w:type="spellEnd"/>
      <w:r>
        <w:t xml:space="preserve"> viel böser </w:t>
      </w:r>
      <w:proofErr w:type="spellStart"/>
      <w:r>
        <w:t>Naygung</w:t>
      </w:r>
      <w:proofErr w:type="spellEnd"/>
      <w:r>
        <w:t xml:space="preserve">, das er nicht </w:t>
      </w:r>
      <w:proofErr w:type="spellStart"/>
      <w:r>
        <w:t>annders</w:t>
      </w:r>
      <w:proofErr w:type="spellEnd"/>
      <w:r>
        <w:t xml:space="preserve"> </w:t>
      </w:r>
      <w:proofErr w:type="spellStart"/>
      <w:r>
        <w:t>reyn</w:t>
      </w:r>
      <w:proofErr w:type="spellEnd"/>
      <w:r>
        <w:t xml:space="preserve"> </w:t>
      </w:r>
      <w:proofErr w:type="spellStart"/>
      <w:r>
        <w:t>heyst</w:t>
      </w:r>
      <w:proofErr w:type="spellEnd"/>
      <w:r>
        <w:t xml:space="preserve">, denn daß er angefangen ist </w:t>
      </w:r>
      <w:proofErr w:type="spellStart"/>
      <w:r>
        <w:t>reyn</w:t>
      </w:r>
      <w:proofErr w:type="spellEnd"/>
      <w:r>
        <w:t xml:space="preserve"> zu werden, und der selben </w:t>
      </w:r>
      <w:proofErr w:type="spellStart"/>
      <w:r>
        <w:t>Reynigkeit</w:t>
      </w:r>
      <w:proofErr w:type="spellEnd"/>
      <w:r>
        <w:t xml:space="preserve"> </w:t>
      </w:r>
      <w:proofErr w:type="spellStart"/>
      <w:r>
        <w:t>eyn</w:t>
      </w:r>
      <w:proofErr w:type="spellEnd"/>
      <w:r>
        <w:t xml:space="preserve"> Zeichen </w:t>
      </w:r>
      <w:proofErr w:type="spellStart"/>
      <w:r>
        <w:t>unnd</w:t>
      </w:r>
      <w:proofErr w:type="spellEnd"/>
      <w:r>
        <w:t xml:space="preserve"> </w:t>
      </w:r>
      <w:proofErr w:type="spellStart"/>
      <w:r>
        <w:t>Bundt</w:t>
      </w:r>
      <w:proofErr w:type="spellEnd"/>
      <w:r>
        <w:t xml:space="preserve"> hat, </w:t>
      </w:r>
      <w:proofErr w:type="spellStart"/>
      <w:r>
        <w:t>unnd</w:t>
      </w:r>
      <w:proofErr w:type="spellEnd"/>
      <w:r>
        <w:t xml:space="preserve"> </w:t>
      </w:r>
      <w:proofErr w:type="spellStart"/>
      <w:r>
        <w:t>yhe</w:t>
      </w:r>
      <w:proofErr w:type="spellEnd"/>
      <w:r>
        <w:t xml:space="preserve"> mehr </w:t>
      </w:r>
      <w:proofErr w:type="spellStart"/>
      <w:r>
        <w:t>reyn</w:t>
      </w:r>
      <w:proofErr w:type="spellEnd"/>
      <w:r>
        <w:t xml:space="preserve"> werden </w:t>
      </w:r>
      <w:proofErr w:type="spellStart"/>
      <w:r>
        <w:t>sol</w:t>
      </w:r>
      <w:proofErr w:type="spellEnd"/>
      <w:r>
        <w:t xml:space="preserve">, </w:t>
      </w:r>
      <w:proofErr w:type="spellStart"/>
      <w:r>
        <w:t>umb</w:t>
      </w:r>
      <w:proofErr w:type="spellEnd"/>
      <w:r>
        <w:t xml:space="preserve"> welches willen </w:t>
      </w:r>
      <w:proofErr w:type="spellStart"/>
      <w:r>
        <w:t>yhm</w:t>
      </w:r>
      <w:proofErr w:type="spellEnd"/>
      <w:r>
        <w:t xml:space="preserve"> </w:t>
      </w:r>
      <w:proofErr w:type="spellStart"/>
      <w:r>
        <w:t>Got</w:t>
      </w:r>
      <w:proofErr w:type="spellEnd"/>
      <w:r>
        <w:t xml:space="preserve"> sein nachstellige </w:t>
      </w:r>
      <w:proofErr w:type="spellStart"/>
      <w:r>
        <w:t>Unreynigkeit</w:t>
      </w:r>
      <w:proofErr w:type="spellEnd"/>
      <w:r>
        <w:t xml:space="preserve"> nicht rechnen </w:t>
      </w:r>
      <w:proofErr w:type="spellStart"/>
      <w:r>
        <w:t>wil</w:t>
      </w:r>
      <w:proofErr w:type="spellEnd"/>
      <w:r>
        <w:t xml:space="preserve">, und also mehr durch Gottes </w:t>
      </w:r>
      <w:proofErr w:type="spellStart"/>
      <w:r>
        <w:t>gnediges</w:t>
      </w:r>
      <w:proofErr w:type="spellEnd"/>
      <w:r>
        <w:t xml:space="preserve"> Rechnen, denn seines Wesens halben </w:t>
      </w:r>
      <w:proofErr w:type="spellStart"/>
      <w:r>
        <w:t>reyn</w:t>
      </w:r>
      <w:proofErr w:type="spellEnd"/>
      <w:r>
        <w:t xml:space="preserve"> ist, wie der Prophet sagt </w:t>
      </w:r>
      <w:proofErr w:type="spellStart"/>
      <w:r>
        <w:t>Psalmo</w:t>
      </w:r>
      <w:proofErr w:type="spellEnd"/>
      <w:r>
        <w:t xml:space="preserve"> XXXI. Selig </w:t>
      </w:r>
      <w:proofErr w:type="spellStart"/>
      <w:r>
        <w:t>sindt</w:t>
      </w:r>
      <w:proofErr w:type="spellEnd"/>
      <w:r>
        <w:t xml:space="preserve"> die, den </w:t>
      </w:r>
      <w:proofErr w:type="spellStart"/>
      <w:r>
        <w:t>yhre</w:t>
      </w:r>
      <w:proofErr w:type="spellEnd"/>
      <w:r>
        <w:t xml:space="preserve"> Sünd vergeben sind. Selig sein Sünd nicht zurechnet. </w:t>
      </w:r>
      <w:proofErr w:type="spellStart"/>
      <w:r>
        <w:t>Diser</w:t>
      </w:r>
      <w:proofErr w:type="spellEnd"/>
      <w:r>
        <w:t xml:space="preserve"> Glaub ist der aller </w:t>
      </w:r>
      <w:proofErr w:type="spellStart"/>
      <w:r>
        <w:t>nöttigest</w:t>
      </w:r>
      <w:proofErr w:type="spellEnd"/>
      <w:r>
        <w:t xml:space="preserve">, denn er der Grund ist alles Trostes, wer den nicht hat der muß </w:t>
      </w:r>
      <w:proofErr w:type="spellStart"/>
      <w:r>
        <w:t>vertzweyffeln</w:t>
      </w:r>
      <w:proofErr w:type="spellEnd"/>
      <w:r>
        <w:t xml:space="preserve"> in Sünden, denn die </w:t>
      </w:r>
      <w:proofErr w:type="spellStart"/>
      <w:r>
        <w:t>Sündt</w:t>
      </w:r>
      <w:proofErr w:type="spellEnd"/>
      <w:r>
        <w:t xml:space="preserve"> die nach der </w:t>
      </w:r>
      <w:proofErr w:type="spellStart"/>
      <w:r>
        <w:t>Tauff</w:t>
      </w:r>
      <w:proofErr w:type="spellEnd"/>
      <w:r>
        <w:t xml:space="preserve"> </w:t>
      </w:r>
      <w:proofErr w:type="spellStart"/>
      <w:r>
        <w:t>bleybt</w:t>
      </w:r>
      <w:proofErr w:type="spellEnd"/>
      <w:r>
        <w:t xml:space="preserve">, machet, das alle gute </w:t>
      </w:r>
      <w:proofErr w:type="spellStart"/>
      <w:r>
        <w:t>Werck</w:t>
      </w:r>
      <w:proofErr w:type="spellEnd"/>
      <w:r>
        <w:t xml:space="preserve"> nicht </w:t>
      </w:r>
      <w:proofErr w:type="spellStart"/>
      <w:r>
        <w:t>reyn</w:t>
      </w:r>
      <w:proofErr w:type="spellEnd"/>
      <w:r>
        <w:t xml:space="preserve"> </w:t>
      </w:r>
      <w:proofErr w:type="spellStart"/>
      <w:r>
        <w:t>sindt</w:t>
      </w:r>
      <w:proofErr w:type="spellEnd"/>
      <w:r>
        <w:t xml:space="preserve"> </w:t>
      </w:r>
      <w:proofErr w:type="spellStart"/>
      <w:r>
        <w:t>fur</w:t>
      </w:r>
      <w:proofErr w:type="spellEnd"/>
      <w:r>
        <w:t xml:space="preserve"> Gott. Derhalben muß man gar keck und frey </w:t>
      </w:r>
      <w:proofErr w:type="spellStart"/>
      <w:r>
        <w:t>ann</w:t>
      </w:r>
      <w:proofErr w:type="spellEnd"/>
      <w:r>
        <w:t xml:space="preserve"> die </w:t>
      </w:r>
      <w:proofErr w:type="spellStart"/>
      <w:r>
        <w:t>Tauff</w:t>
      </w:r>
      <w:proofErr w:type="spellEnd"/>
      <w:r>
        <w:t xml:space="preserve"> sich halten, und sie halten gegen allen Sünden und Erschrecken des Gewissen, und sagen </w:t>
      </w:r>
      <w:proofErr w:type="spellStart"/>
      <w:r>
        <w:t>demütigklich</w:t>
      </w:r>
      <w:proofErr w:type="spellEnd"/>
      <w:r>
        <w:t xml:space="preserve">, ich </w:t>
      </w:r>
      <w:proofErr w:type="spellStart"/>
      <w:r>
        <w:t>weyß</w:t>
      </w:r>
      <w:proofErr w:type="spellEnd"/>
      <w:r>
        <w:t xml:space="preserve"> gar </w:t>
      </w:r>
      <w:proofErr w:type="spellStart"/>
      <w:r>
        <w:t>wol</w:t>
      </w:r>
      <w:proofErr w:type="spellEnd"/>
      <w:r>
        <w:t xml:space="preserve"> das ich kein </w:t>
      </w:r>
      <w:proofErr w:type="spellStart"/>
      <w:r>
        <w:t>reyn</w:t>
      </w:r>
      <w:proofErr w:type="spellEnd"/>
      <w:r>
        <w:t xml:space="preserve"> </w:t>
      </w:r>
      <w:proofErr w:type="spellStart"/>
      <w:r>
        <w:t>Werck</w:t>
      </w:r>
      <w:proofErr w:type="spellEnd"/>
      <w:r>
        <w:t xml:space="preserve"> </w:t>
      </w:r>
      <w:proofErr w:type="spellStart"/>
      <w:r>
        <w:t>nit</w:t>
      </w:r>
      <w:proofErr w:type="spellEnd"/>
      <w:r>
        <w:t xml:space="preserve"> hab, aber ich bin </w:t>
      </w:r>
      <w:proofErr w:type="spellStart"/>
      <w:r>
        <w:t>yhe</w:t>
      </w:r>
      <w:proofErr w:type="spellEnd"/>
      <w:r>
        <w:t xml:space="preserve"> getauft, durch welche </w:t>
      </w:r>
      <w:proofErr w:type="spellStart"/>
      <w:r>
        <w:t>Got</w:t>
      </w:r>
      <w:proofErr w:type="spellEnd"/>
      <w:r>
        <w:t xml:space="preserve"> der nicht liegen </w:t>
      </w:r>
      <w:proofErr w:type="spellStart"/>
      <w:r>
        <w:t>kan</w:t>
      </w:r>
      <w:proofErr w:type="spellEnd"/>
      <w:r>
        <w:t xml:space="preserve">, sich mit mir verbunden hat, </w:t>
      </w:r>
      <w:proofErr w:type="spellStart"/>
      <w:r>
        <w:t>meyn</w:t>
      </w:r>
      <w:proofErr w:type="spellEnd"/>
      <w:r>
        <w:t xml:space="preserve"> </w:t>
      </w:r>
      <w:proofErr w:type="spellStart"/>
      <w:r>
        <w:t>Sünd</w:t>
      </w:r>
      <w:proofErr w:type="spellEnd"/>
      <w:r>
        <w:t xml:space="preserve"> mir </w:t>
      </w:r>
      <w:proofErr w:type="spellStart"/>
      <w:r>
        <w:t>nit</w:t>
      </w:r>
      <w:proofErr w:type="spellEnd"/>
      <w:r>
        <w:t xml:space="preserve"> zurechnen, sonder zu tödten und vertilgen. </w:t>
      </w:r>
    </w:p>
    <w:p w14:paraId="14659DE2"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dreitzehenden</w:t>
      </w:r>
      <w:proofErr w:type="spellEnd"/>
      <w:r>
        <w:t xml:space="preserve">. Also verstehen wir nun, das </w:t>
      </w:r>
      <w:proofErr w:type="spellStart"/>
      <w:r>
        <w:t>unnser</w:t>
      </w:r>
      <w:proofErr w:type="spellEnd"/>
      <w:r>
        <w:t xml:space="preserve"> </w:t>
      </w:r>
      <w:proofErr w:type="spellStart"/>
      <w:r>
        <w:t>Unschuldt</w:t>
      </w:r>
      <w:proofErr w:type="spellEnd"/>
      <w:r>
        <w:t xml:space="preserve"> von der </w:t>
      </w:r>
      <w:proofErr w:type="spellStart"/>
      <w:r>
        <w:t>Tauff</w:t>
      </w:r>
      <w:proofErr w:type="spellEnd"/>
      <w:r>
        <w:t xml:space="preserve">, </w:t>
      </w:r>
      <w:proofErr w:type="spellStart"/>
      <w:r>
        <w:t>gantz</w:t>
      </w:r>
      <w:proofErr w:type="spellEnd"/>
      <w:r>
        <w:t xml:space="preserve"> und gar der </w:t>
      </w:r>
      <w:proofErr w:type="spellStart"/>
      <w:r>
        <w:t>götlichen</w:t>
      </w:r>
      <w:proofErr w:type="spellEnd"/>
      <w:r>
        <w:t xml:space="preserve"> </w:t>
      </w:r>
      <w:proofErr w:type="spellStart"/>
      <w:r>
        <w:t>Barmhertzigkeit</w:t>
      </w:r>
      <w:proofErr w:type="spellEnd"/>
      <w:r>
        <w:t xml:space="preserve"> halben so </w:t>
      </w:r>
      <w:proofErr w:type="spellStart"/>
      <w:r>
        <w:t>heyst</w:t>
      </w:r>
      <w:proofErr w:type="spellEnd"/>
      <w:r>
        <w:t xml:space="preserve">, die </w:t>
      </w:r>
      <w:proofErr w:type="spellStart"/>
      <w:r>
        <w:t>solchs</w:t>
      </w:r>
      <w:proofErr w:type="spellEnd"/>
      <w:r>
        <w:t xml:space="preserve"> angefangen, und mit der </w:t>
      </w:r>
      <w:proofErr w:type="spellStart"/>
      <w:r>
        <w:t>Sünd</w:t>
      </w:r>
      <w:proofErr w:type="spellEnd"/>
      <w:r>
        <w:t xml:space="preserve"> </w:t>
      </w:r>
      <w:proofErr w:type="spellStart"/>
      <w:r>
        <w:t>Gedult</w:t>
      </w:r>
      <w:proofErr w:type="spellEnd"/>
      <w:r>
        <w:t xml:space="preserve"> </w:t>
      </w:r>
      <w:proofErr w:type="spellStart"/>
      <w:r>
        <w:t>tregt</w:t>
      </w:r>
      <w:proofErr w:type="spellEnd"/>
      <w:r>
        <w:t xml:space="preserve">, und uns achtet, als </w:t>
      </w:r>
      <w:proofErr w:type="spellStart"/>
      <w:r>
        <w:t>weren</w:t>
      </w:r>
      <w:proofErr w:type="spellEnd"/>
      <w:r>
        <w:t xml:space="preserve"> wir on </w:t>
      </w:r>
      <w:proofErr w:type="spellStart"/>
      <w:r>
        <w:t>Sundt</w:t>
      </w:r>
      <w:proofErr w:type="spellEnd"/>
      <w:r>
        <w:t xml:space="preserve">. Daher verstehet man auch, </w:t>
      </w:r>
      <w:proofErr w:type="spellStart"/>
      <w:r>
        <w:t>warumb</w:t>
      </w:r>
      <w:proofErr w:type="spellEnd"/>
      <w:r>
        <w:t xml:space="preserve"> die Christen </w:t>
      </w:r>
      <w:proofErr w:type="spellStart"/>
      <w:r>
        <w:t>heyssen</w:t>
      </w:r>
      <w:proofErr w:type="spellEnd"/>
      <w:r>
        <w:t xml:space="preserve"> </w:t>
      </w:r>
      <w:proofErr w:type="spellStart"/>
      <w:r>
        <w:t>inn</w:t>
      </w:r>
      <w:proofErr w:type="spellEnd"/>
      <w:r>
        <w:t xml:space="preserve"> der </w:t>
      </w:r>
      <w:proofErr w:type="spellStart"/>
      <w:r>
        <w:t>Schrifft</w:t>
      </w:r>
      <w:proofErr w:type="spellEnd"/>
      <w:r>
        <w:t xml:space="preserve"> die Kinder der </w:t>
      </w:r>
      <w:proofErr w:type="spellStart"/>
      <w:r>
        <w:t>Barmhertzigkeit</w:t>
      </w:r>
      <w:proofErr w:type="spellEnd"/>
      <w:r>
        <w:t xml:space="preserve">, </w:t>
      </w:r>
      <w:proofErr w:type="spellStart"/>
      <w:r>
        <w:t>eyn</w:t>
      </w:r>
      <w:proofErr w:type="spellEnd"/>
      <w:r>
        <w:t xml:space="preserve"> </w:t>
      </w:r>
      <w:proofErr w:type="spellStart"/>
      <w:r>
        <w:t>Volck</w:t>
      </w:r>
      <w:proofErr w:type="spellEnd"/>
      <w:r>
        <w:t xml:space="preserve"> der Gnaden und Menschen des gütigen Willen Gottes </w:t>
      </w:r>
      <w:proofErr w:type="spellStart"/>
      <w:r>
        <w:t>darumb</w:t>
      </w:r>
      <w:proofErr w:type="spellEnd"/>
      <w:r>
        <w:t xml:space="preserve"> das sie angefangen durch die </w:t>
      </w:r>
      <w:proofErr w:type="spellStart"/>
      <w:r>
        <w:t>Tauff</w:t>
      </w:r>
      <w:proofErr w:type="spellEnd"/>
      <w:r>
        <w:t xml:space="preserve"> </w:t>
      </w:r>
      <w:proofErr w:type="spellStart"/>
      <w:r>
        <w:t>reyn</w:t>
      </w:r>
      <w:proofErr w:type="spellEnd"/>
      <w:r>
        <w:t xml:space="preserve"> zu werden, und durch Gottes </w:t>
      </w:r>
      <w:proofErr w:type="spellStart"/>
      <w:r>
        <w:t>Barmhertzigkeit</w:t>
      </w:r>
      <w:proofErr w:type="spellEnd"/>
      <w:r>
        <w:t xml:space="preserve"> mit der </w:t>
      </w:r>
      <w:proofErr w:type="spellStart"/>
      <w:r>
        <w:t>ubrigen</w:t>
      </w:r>
      <w:proofErr w:type="spellEnd"/>
      <w:r>
        <w:t xml:space="preserve"> Sünde nicht </w:t>
      </w:r>
      <w:proofErr w:type="spellStart"/>
      <w:r>
        <w:t>verdamnet</w:t>
      </w:r>
      <w:proofErr w:type="spellEnd"/>
      <w:r>
        <w:t xml:space="preserve"> werden, biß sie durch den Tod und am Jüngsten Tag </w:t>
      </w:r>
      <w:proofErr w:type="spellStart"/>
      <w:r>
        <w:t>gantz</w:t>
      </w:r>
      <w:proofErr w:type="spellEnd"/>
      <w:r>
        <w:t xml:space="preserve"> </w:t>
      </w:r>
      <w:proofErr w:type="spellStart"/>
      <w:r>
        <w:t>reyn</w:t>
      </w:r>
      <w:proofErr w:type="spellEnd"/>
      <w:r>
        <w:t xml:space="preserve"> werden wie die </w:t>
      </w:r>
      <w:proofErr w:type="spellStart"/>
      <w:r>
        <w:t>Tauff</w:t>
      </w:r>
      <w:proofErr w:type="spellEnd"/>
      <w:r>
        <w:t xml:space="preserve"> mit </w:t>
      </w:r>
      <w:proofErr w:type="spellStart"/>
      <w:r>
        <w:t>yhren</w:t>
      </w:r>
      <w:proofErr w:type="spellEnd"/>
      <w:r>
        <w:t xml:space="preserve"> </w:t>
      </w:r>
      <w:proofErr w:type="spellStart"/>
      <w:r>
        <w:t>Zeychen</w:t>
      </w:r>
      <w:proofErr w:type="spellEnd"/>
      <w:r>
        <w:t xml:space="preserve"> </w:t>
      </w:r>
      <w:proofErr w:type="spellStart"/>
      <w:r>
        <w:t>außweyset</w:t>
      </w:r>
      <w:proofErr w:type="spellEnd"/>
      <w:r>
        <w:t xml:space="preserve">. </w:t>
      </w:r>
      <w:proofErr w:type="spellStart"/>
      <w:r>
        <w:t>Darumb</w:t>
      </w:r>
      <w:proofErr w:type="spellEnd"/>
      <w:r>
        <w:t xml:space="preserve"> ist das </w:t>
      </w:r>
      <w:proofErr w:type="spellStart"/>
      <w:r>
        <w:t>eyn</w:t>
      </w:r>
      <w:proofErr w:type="spellEnd"/>
      <w:r>
        <w:t xml:space="preserve"> grosser </w:t>
      </w:r>
      <w:proofErr w:type="spellStart"/>
      <w:r>
        <w:t>Yrthumb</w:t>
      </w:r>
      <w:proofErr w:type="spellEnd"/>
      <w:r>
        <w:t xml:space="preserve">, die do meynen, sie sind durch die </w:t>
      </w:r>
      <w:proofErr w:type="spellStart"/>
      <w:r>
        <w:t>Tauff</w:t>
      </w:r>
      <w:proofErr w:type="spellEnd"/>
      <w:r>
        <w:t xml:space="preserve"> </w:t>
      </w:r>
      <w:proofErr w:type="spellStart"/>
      <w:r>
        <w:t>gantz</w:t>
      </w:r>
      <w:proofErr w:type="spellEnd"/>
      <w:r>
        <w:t xml:space="preserve"> </w:t>
      </w:r>
      <w:proofErr w:type="spellStart"/>
      <w:r>
        <w:t>reyn</w:t>
      </w:r>
      <w:proofErr w:type="spellEnd"/>
      <w:r>
        <w:t xml:space="preserve"> worden, und in </w:t>
      </w:r>
      <w:proofErr w:type="spellStart"/>
      <w:r>
        <w:t>yrem</w:t>
      </w:r>
      <w:proofErr w:type="spellEnd"/>
      <w:r>
        <w:t xml:space="preserve"> </w:t>
      </w:r>
      <w:proofErr w:type="spellStart"/>
      <w:r>
        <w:t>Unverstandt</w:t>
      </w:r>
      <w:proofErr w:type="spellEnd"/>
      <w:r>
        <w:t xml:space="preserve"> gehen sie </w:t>
      </w:r>
      <w:proofErr w:type="spellStart"/>
      <w:r>
        <w:t>hyn</w:t>
      </w:r>
      <w:proofErr w:type="spellEnd"/>
      <w:r>
        <w:t xml:space="preserve">, und tödten </w:t>
      </w:r>
      <w:proofErr w:type="spellStart"/>
      <w:r>
        <w:t>yhre</w:t>
      </w:r>
      <w:proofErr w:type="spellEnd"/>
      <w:r>
        <w:t xml:space="preserve"> </w:t>
      </w:r>
      <w:proofErr w:type="spellStart"/>
      <w:r>
        <w:t>Sünd</w:t>
      </w:r>
      <w:proofErr w:type="spellEnd"/>
      <w:r>
        <w:t xml:space="preserve"> nicht, wollens </w:t>
      </w:r>
      <w:proofErr w:type="spellStart"/>
      <w:r>
        <w:t>nit</w:t>
      </w:r>
      <w:proofErr w:type="spellEnd"/>
      <w:r>
        <w:t xml:space="preserve"> </w:t>
      </w:r>
      <w:proofErr w:type="spellStart"/>
      <w:r>
        <w:t>Sünd</w:t>
      </w:r>
      <w:proofErr w:type="spellEnd"/>
      <w:r>
        <w:t xml:space="preserve"> lassen sein, verharren darinne und machen also </w:t>
      </w:r>
      <w:proofErr w:type="spellStart"/>
      <w:r>
        <w:t>yhre</w:t>
      </w:r>
      <w:proofErr w:type="spellEnd"/>
      <w:r>
        <w:t xml:space="preserve"> </w:t>
      </w:r>
      <w:proofErr w:type="spellStart"/>
      <w:r>
        <w:t>Tauff</w:t>
      </w:r>
      <w:proofErr w:type="spellEnd"/>
      <w:r>
        <w:t xml:space="preserve"> gar zu Nichte, </w:t>
      </w:r>
      <w:proofErr w:type="spellStart"/>
      <w:r>
        <w:t>bleyben</w:t>
      </w:r>
      <w:proofErr w:type="spellEnd"/>
      <w:r>
        <w:t xml:space="preserve"> allein in etlichen </w:t>
      </w:r>
      <w:proofErr w:type="spellStart"/>
      <w:r>
        <w:t>eusserlichen</w:t>
      </w:r>
      <w:proofErr w:type="spellEnd"/>
      <w:r>
        <w:t xml:space="preserve"> </w:t>
      </w:r>
      <w:proofErr w:type="spellStart"/>
      <w:r>
        <w:t>Wercken</w:t>
      </w:r>
      <w:proofErr w:type="spellEnd"/>
      <w:r>
        <w:t xml:space="preserve"> hangen, </w:t>
      </w:r>
      <w:proofErr w:type="spellStart"/>
      <w:r>
        <w:t>undter</w:t>
      </w:r>
      <w:proofErr w:type="spellEnd"/>
      <w:r>
        <w:t xml:space="preserve"> welchen, die Hoffart, Hass und andere natürliche </w:t>
      </w:r>
      <w:proofErr w:type="spellStart"/>
      <w:r>
        <w:t>Bößheyt</w:t>
      </w:r>
      <w:proofErr w:type="spellEnd"/>
      <w:r>
        <w:t xml:space="preserve">, die sie nicht achten, nur </w:t>
      </w:r>
      <w:proofErr w:type="spellStart"/>
      <w:r>
        <w:t>stercker</w:t>
      </w:r>
      <w:proofErr w:type="spellEnd"/>
      <w:r>
        <w:t xml:space="preserve"> und grösser werden. </w:t>
      </w:r>
      <w:proofErr w:type="spellStart"/>
      <w:r>
        <w:t>Nayn</w:t>
      </w:r>
      <w:proofErr w:type="spellEnd"/>
      <w:r>
        <w:t xml:space="preserve">, es ist nicht also. Es muß die </w:t>
      </w:r>
      <w:proofErr w:type="spellStart"/>
      <w:r>
        <w:t>Sündt</w:t>
      </w:r>
      <w:proofErr w:type="spellEnd"/>
      <w:r>
        <w:t xml:space="preserve">, böse </w:t>
      </w:r>
      <w:proofErr w:type="spellStart"/>
      <w:r>
        <w:t>Neygung</w:t>
      </w:r>
      <w:proofErr w:type="spellEnd"/>
      <w:r>
        <w:t xml:space="preserve">, </w:t>
      </w:r>
      <w:proofErr w:type="spellStart"/>
      <w:r>
        <w:t>fur</w:t>
      </w:r>
      <w:proofErr w:type="spellEnd"/>
      <w:r>
        <w:t xml:space="preserve"> war </w:t>
      </w:r>
      <w:proofErr w:type="spellStart"/>
      <w:r>
        <w:t>Sünd</w:t>
      </w:r>
      <w:proofErr w:type="spellEnd"/>
      <w:r>
        <w:t xml:space="preserve"> </w:t>
      </w:r>
      <w:proofErr w:type="spellStart"/>
      <w:r>
        <w:t>erkant</w:t>
      </w:r>
      <w:proofErr w:type="spellEnd"/>
      <w:r>
        <w:t xml:space="preserve"> werden. Das sie aber </w:t>
      </w:r>
      <w:proofErr w:type="spellStart"/>
      <w:r>
        <w:t>unschedlich</w:t>
      </w:r>
      <w:proofErr w:type="spellEnd"/>
      <w:r>
        <w:t xml:space="preserve"> sey, Gottes Gnaden zuschreiben, der sie </w:t>
      </w:r>
      <w:proofErr w:type="spellStart"/>
      <w:r>
        <w:t>nit</w:t>
      </w:r>
      <w:proofErr w:type="spellEnd"/>
      <w:r>
        <w:t xml:space="preserve"> rechnen </w:t>
      </w:r>
      <w:proofErr w:type="spellStart"/>
      <w:r>
        <w:t>wil</w:t>
      </w:r>
      <w:proofErr w:type="spellEnd"/>
      <w:r>
        <w:t xml:space="preserve"> all, so doch, das man sie mit vielen </w:t>
      </w:r>
      <w:proofErr w:type="spellStart"/>
      <w:r>
        <w:t>Ubungen</w:t>
      </w:r>
      <w:proofErr w:type="spellEnd"/>
      <w:r>
        <w:t xml:space="preserve">, </w:t>
      </w:r>
      <w:proofErr w:type="spellStart"/>
      <w:r>
        <w:t>Wercken</w:t>
      </w:r>
      <w:proofErr w:type="spellEnd"/>
      <w:r>
        <w:t xml:space="preserve"> und Leyden </w:t>
      </w:r>
      <w:proofErr w:type="spellStart"/>
      <w:r>
        <w:t>bestreitte</w:t>
      </w:r>
      <w:proofErr w:type="spellEnd"/>
      <w:r>
        <w:t xml:space="preserve">, zu </w:t>
      </w:r>
      <w:proofErr w:type="spellStart"/>
      <w:r>
        <w:t>letzt</w:t>
      </w:r>
      <w:proofErr w:type="spellEnd"/>
      <w:r>
        <w:t xml:space="preserve"> mit Sterben tödte. Welche das nicht thun, den </w:t>
      </w:r>
      <w:proofErr w:type="spellStart"/>
      <w:r>
        <w:t>wirdt</w:t>
      </w:r>
      <w:proofErr w:type="spellEnd"/>
      <w:r>
        <w:t xml:space="preserve"> er sie nicht nachlassen. </w:t>
      </w:r>
      <w:proofErr w:type="spellStart"/>
      <w:r>
        <w:t>Darumb</w:t>
      </w:r>
      <w:proofErr w:type="spellEnd"/>
      <w:r>
        <w:t xml:space="preserve">, das sie der </w:t>
      </w:r>
      <w:proofErr w:type="spellStart"/>
      <w:r>
        <w:t>Tauff</w:t>
      </w:r>
      <w:proofErr w:type="spellEnd"/>
      <w:r>
        <w:t xml:space="preserve"> </w:t>
      </w:r>
      <w:proofErr w:type="spellStart"/>
      <w:r>
        <w:t>unnd</w:t>
      </w:r>
      <w:proofErr w:type="spellEnd"/>
      <w:r>
        <w:t xml:space="preserve"> </w:t>
      </w:r>
      <w:proofErr w:type="spellStart"/>
      <w:r>
        <w:t>yhrem</w:t>
      </w:r>
      <w:proofErr w:type="spellEnd"/>
      <w:r>
        <w:t xml:space="preserve"> Verbinden, nicht Folge thun und hindern das angefangene </w:t>
      </w:r>
      <w:proofErr w:type="spellStart"/>
      <w:r>
        <w:t>Werck</w:t>
      </w:r>
      <w:proofErr w:type="spellEnd"/>
      <w:r>
        <w:t xml:space="preserve"> Gottes und der </w:t>
      </w:r>
      <w:proofErr w:type="spellStart"/>
      <w:r>
        <w:t>Tauff</w:t>
      </w:r>
      <w:proofErr w:type="spellEnd"/>
      <w:r>
        <w:t xml:space="preserve">. </w:t>
      </w:r>
    </w:p>
    <w:p w14:paraId="19669975"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viertzehenden</w:t>
      </w:r>
      <w:proofErr w:type="spellEnd"/>
      <w:r>
        <w:t xml:space="preserve">. Der Art </w:t>
      </w:r>
      <w:proofErr w:type="spellStart"/>
      <w:r>
        <w:t>sindt</w:t>
      </w:r>
      <w:proofErr w:type="spellEnd"/>
      <w:r>
        <w:t xml:space="preserve"> auch die, die do meynen, </w:t>
      </w:r>
      <w:proofErr w:type="spellStart"/>
      <w:r>
        <w:t>yhre</w:t>
      </w:r>
      <w:proofErr w:type="spellEnd"/>
      <w:r>
        <w:t xml:space="preserve"> </w:t>
      </w:r>
      <w:proofErr w:type="spellStart"/>
      <w:r>
        <w:t>Sünd</w:t>
      </w:r>
      <w:proofErr w:type="spellEnd"/>
      <w:r>
        <w:t xml:space="preserve"> mit </w:t>
      </w:r>
      <w:proofErr w:type="spellStart"/>
      <w:r>
        <w:t>Gnugthuung</w:t>
      </w:r>
      <w:proofErr w:type="spellEnd"/>
      <w:r>
        <w:t xml:space="preserve"> zu </w:t>
      </w:r>
      <w:proofErr w:type="spellStart"/>
      <w:r>
        <w:t>tylgen</w:t>
      </w:r>
      <w:proofErr w:type="spellEnd"/>
      <w:r>
        <w:t xml:space="preserve"> und ablegen, kommen auch also ferne, das sie der </w:t>
      </w:r>
      <w:proofErr w:type="spellStart"/>
      <w:r>
        <w:t>Tauff</w:t>
      </w:r>
      <w:proofErr w:type="spellEnd"/>
      <w:r>
        <w:t xml:space="preserve"> nicht mehr achten gerade als </w:t>
      </w:r>
      <w:proofErr w:type="spellStart"/>
      <w:r>
        <w:t>hetten</w:t>
      </w:r>
      <w:proofErr w:type="spellEnd"/>
      <w:r>
        <w:t xml:space="preserve"> sie der </w:t>
      </w:r>
      <w:proofErr w:type="spellStart"/>
      <w:r>
        <w:t>Tauf</w:t>
      </w:r>
      <w:proofErr w:type="spellEnd"/>
      <w:r>
        <w:t xml:space="preserve"> nicht mehr </w:t>
      </w:r>
      <w:proofErr w:type="spellStart"/>
      <w:r>
        <w:t>bedurfft</w:t>
      </w:r>
      <w:proofErr w:type="spellEnd"/>
      <w:r>
        <w:t xml:space="preserve"> denn das sie </w:t>
      </w:r>
      <w:proofErr w:type="spellStart"/>
      <w:r>
        <w:t>herauß</w:t>
      </w:r>
      <w:proofErr w:type="spellEnd"/>
      <w:r>
        <w:t xml:space="preserve"> gehaben sind, wissen nicht, das sie durchs </w:t>
      </w:r>
      <w:proofErr w:type="spellStart"/>
      <w:r>
        <w:t>gantz</w:t>
      </w:r>
      <w:proofErr w:type="spellEnd"/>
      <w:r>
        <w:t xml:space="preserve"> Leben, biß in den Todt, ja an Jüngsten Tag Krafft hat, wie </w:t>
      </w:r>
      <w:proofErr w:type="spellStart"/>
      <w:r>
        <w:t>daroben</w:t>
      </w:r>
      <w:proofErr w:type="spellEnd"/>
      <w:r>
        <w:t xml:space="preserve"> gesagt. </w:t>
      </w:r>
      <w:proofErr w:type="spellStart"/>
      <w:r>
        <w:t>Darumb</w:t>
      </w:r>
      <w:proofErr w:type="spellEnd"/>
      <w:r>
        <w:t xml:space="preserve"> meinen sie etwas anders zu finden, die </w:t>
      </w:r>
      <w:proofErr w:type="spellStart"/>
      <w:r>
        <w:t>Sünd</w:t>
      </w:r>
      <w:proofErr w:type="spellEnd"/>
      <w:r>
        <w:t xml:space="preserve"> zu </w:t>
      </w:r>
      <w:proofErr w:type="spellStart"/>
      <w:r>
        <w:t>vertylgen</w:t>
      </w:r>
      <w:proofErr w:type="spellEnd"/>
      <w:r>
        <w:t xml:space="preserve">, nemlich, die </w:t>
      </w:r>
      <w:proofErr w:type="spellStart"/>
      <w:r>
        <w:t>Werck</w:t>
      </w:r>
      <w:proofErr w:type="spellEnd"/>
      <w:r>
        <w:t xml:space="preserve">, und machen also </w:t>
      </w:r>
      <w:proofErr w:type="spellStart"/>
      <w:r>
        <w:t>yhn</w:t>
      </w:r>
      <w:proofErr w:type="spellEnd"/>
      <w:r>
        <w:t xml:space="preserve"> </w:t>
      </w:r>
      <w:proofErr w:type="spellStart"/>
      <w:r>
        <w:t>selbs</w:t>
      </w:r>
      <w:proofErr w:type="spellEnd"/>
      <w:r>
        <w:t xml:space="preserve"> und allen andern, </w:t>
      </w:r>
      <w:proofErr w:type="spellStart"/>
      <w:r>
        <w:t>böß</w:t>
      </w:r>
      <w:proofErr w:type="spellEnd"/>
      <w:r>
        <w:t xml:space="preserve"> erschrocken, </w:t>
      </w:r>
      <w:proofErr w:type="spellStart"/>
      <w:r>
        <w:t>unsichers</w:t>
      </w:r>
      <w:proofErr w:type="spellEnd"/>
      <w:r>
        <w:t xml:space="preserve"> Gewissen, </w:t>
      </w:r>
      <w:proofErr w:type="spellStart"/>
      <w:r>
        <w:t>Vertzagung</w:t>
      </w:r>
      <w:proofErr w:type="spellEnd"/>
      <w:r>
        <w:t xml:space="preserve"> am Todt, und wissen </w:t>
      </w:r>
      <w:proofErr w:type="spellStart"/>
      <w:r>
        <w:t>nit</w:t>
      </w:r>
      <w:proofErr w:type="spellEnd"/>
      <w:r>
        <w:t xml:space="preserve">, wie sie mit Gott daran </w:t>
      </w:r>
      <w:proofErr w:type="spellStart"/>
      <w:r>
        <w:t>sindt</w:t>
      </w:r>
      <w:proofErr w:type="spellEnd"/>
      <w:r>
        <w:t xml:space="preserve">, achtens, die </w:t>
      </w:r>
      <w:proofErr w:type="spellStart"/>
      <w:r>
        <w:t>Tauff</w:t>
      </w:r>
      <w:proofErr w:type="spellEnd"/>
      <w:r>
        <w:t xml:space="preserve"> sey nun durch die Sund verloren und nicht mehr nütz. Da </w:t>
      </w:r>
      <w:proofErr w:type="spellStart"/>
      <w:r>
        <w:t>hüt</w:t>
      </w:r>
      <w:proofErr w:type="spellEnd"/>
      <w:r>
        <w:t xml:space="preserve"> dich vor bey Leib. Denn wie gesagt. Ist </w:t>
      </w:r>
      <w:proofErr w:type="spellStart"/>
      <w:r>
        <w:t>ymand</w:t>
      </w:r>
      <w:proofErr w:type="spellEnd"/>
      <w:r>
        <w:t xml:space="preserve"> in </w:t>
      </w:r>
      <w:proofErr w:type="spellStart"/>
      <w:r>
        <w:t>Sünd</w:t>
      </w:r>
      <w:proofErr w:type="spellEnd"/>
      <w:r>
        <w:t xml:space="preserve"> gefallen so </w:t>
      </w:r>
      <w:proofErr w:type="spellStart"/>
      <w:r>
        <w:t>gedenck</w:t>
      </w:r>
      <w:proofErr w:type="spellEnd"/>
      <w:r>
        <w:t xml:space="preserve"> er am </w:t>
      </w:r>
      <w:proofErr w:type="spellStart"/>
      <w:r>
        <w:t>stercksten</w:t>
      </w:r>
      <w:proofErr w:type="spellEnd"/>
      <w:r>
        <w:t xml:space="preserve"> an sein </w:t>
      </w:r>
      <w:proofErr w:type="spellStart"/>
      <w:r>
        <w:t>Tauff</w:t>
      </w:r>
      <w:proofErr w:type="spellEnd"/>
      <w:r>
        <w:t xml:space="preserve">, wie sich Gott da </w:t>
      </w:r>
      <w:proofErr w:type="spellStart"/>
      <w:r>
        <w:t>selbs</w:t>
      </w:r>
      <w:proofErr w:type="spellEnd"/>
      <w:r>
        <w:t xml:space="preserve"> mit </w:t>
      </w:r>
      <w:proofErr w:type="spellStart"/>
      <w:r>
        <w:t>yhm</w:t>
      </w:r>
      <w:proofErr w:type="spellEnd"/>
      <w:r>
        <w:t xml:space="preserve"> verbunden hat, all </w:t>
      </w:r>
      <w:proofErr w:type="spellStart"/>
      <w:r>
        <w:t>Sünd</w:t>
      </w:r>
      <w:proofErr w:type="spellEnd"/>
      <w:r>
        <w:t xml:space="preserve"> </w:t>
      </w:r>
      <w:proofErr w:type="spellStart"/>
      <w:r>
        <w:t>zuvergeben</w:t>
      </w:r>
      <w:proofErr w:type="spellEnd"/>
      <w:r>
        <w:t xml:space="preserve">, so er wider sie fechten </w:t>
      </w:r>
      <w:proofErr w:type="spellStart"/>
      <w:r>
        <w:t>wil</w:t>
      </w:r>
      <w:proofErr w:type="spellEnd"/>
      <w:r>
        <w:t xml:space="preserve"> biß in den Todt. </w:t>
      </w:r>
      <w:proofErr w:type="spellStart"/>
      <w:r>
        <w:t>Auff</w:t>
      </w:r>
      <w:proofErr w:type="spellEnd"/>
      <w:r>
        <w:t xml:space="preserve"> die selbige </w:t>
      </w:r>
      <w:proofErr w:type="spellStart"/>
      <w:r>
        <w:t>Warheyt</w:t>
      </w:r>
      <w:proofErr w:type="spellEnd"/>
      <w:r>
        <w:t xml:space="preserve"> und Verbindung Gottes, muß man sich </w:t>
      </w:r>
      <w:proofErr w:type="spellStart"/>
      <w:r>
        <w:t>frölich</w:t>
      </w:r>
      <w:proofErr w:type="spellEnd"/>
      <w:r>
        <w:t xml:space="preserve"> </w:t>
      </w:r>
      <w:proofErr w:type="spellStart"/>
      <w:r>
        <w:t>erwegen</w:t>
      </w:r>
      <w:proofErr w:type="spellEnd"/>
      <w:r>
        <w:t xml:space="preserve">, so gehet die </w:t>
      </w:r>
      <w:proofErr w:type="spellStart"/>
      <w:r>
        <w:t>Tauf</w:t>
      </w:r>
      <w:proofErr w:type="spellEnd"/>
      <w:r>
        <w:t xml:space="preserve"> wider in </w:t>
      </w:r>
      <w:proofErr w:type="spellStart"/>
      <w:r>
        <w:t>yhrem</w:t>
      </w:r>
      <w:proofErr w:type="spellEnd"/>
      <w:r>
        <w:t xml:space="preserve"> </w:t>
      </w:r>
      <w:proofErr w:type="spellStart"/>
      <w:r>
        <w:t>Werck</w:t>
      </w:r>
      <w:proofErr w:type="spellEnd"/>
      <w:r>
        <w:t xml:space="preserve"> </w:t>
      </w:r>
      <w:proofErr w:type="spellStart"/>
      <w:r>
        <w:t>unnd</w:t>
      </w:r>
      <w:proofErr w:type="spellEnd"/>
      <w:r>
        <w:t xml:space="preserve"> Krafft, so </w:t>
      </w:r>
      <w:proofErr w:type="spellStart"/>
      <w:r>
        <w:t>wirdt</w:t>
      </w:r>
      <w:proofErr w:type="spellEnd"/>
      <w:r>
        <w:t xml:space="preserve"> das Hertz wider zu Frieden und </w:t>
      </w:r>
      <w:proofErr w:type="spellStart"/>
      <w:r>
        <w:t>frölich</w:t>
      </w:r>
      <w:proofErr w:type="spellEnd"/>
      <w:r>
        <w:t xml:space="preserve">, nicht in seinem </w:t>
      </w:r>
      <w:proofErr w:type="spellStart"/>
      <w:r>
        <w:t>Werck</w:t>
      </w:r>
      <w:proofErr w:type="spellEnd"/>
      <w:r>
        <w:t xml:space="preserve"> oder </w:t>
      </w:r>
      <w:proofErr w:type="spellStart"/>
      <w:r>
        <w:t>Gnugthuung</w:t>
      </w:r>
      <w:proofErr w:type="spellEnd"/>
      <w:r>
        <w:t xml:space="preserve">, sonder in Gottes </w:t>
      </w:r>
      <w:proofErr w:type="spellStart"/>
      <w:r>
        <w:t>Barmhertzigkeit</w:t>
      </w:r>
      <w:proofErr w:type="spellEnd"/>
      <w:r>
        <w:t xml:space="preserve">, die </w:t>
      </w:r>
      <w:proofErr w:type="spellStart"/>
      <w:r>
        <w:t>yhm</w:t>
      </w:r>
      <w:proofErr w:type="spellEnd"/>
      <w:r>
        <w:t xml:space="preserve"> in der </w:t>
      </w:r>
      <w:proofErr w:type="spellStart"/>
      <w:r>
        <w:t>Tauff</w:t>
      </w:r>
      <w:proofErr w:type="spellEnd"/>
      <w:r>
        <w:t xml:space="preserve"> zugesagt ist, ewiglich zu halten. </w:t>
      </w:r>
      <w:proofErr w:type="spellStart"/>
      <w:r>
        <w:t>Unnd</w:t>
      </w:r>
      <w:proofErr w:type="spellEnd"/>
      <w:r>
        <w:t xml:space="preserve"> an dem Glauben muß man also fest halten, das, ob auch alle Creatur und alle </w:t>
      </w:r>
      <w:proofErr w:type="spellStart"/>
      <w:r>
        <w:t>Sünd</w:t>
      </w:r>
      <w:proofErr w:type="spellEnd"/>
      <w:r>
        <w:t xml:space="preserve"> einen </w:t>
      </w:r>
      <w:proofErr w:type="spellStart"/>
      <w:r>
        <w:t>uberfielen</w:t>
      </w:r>
      <w:proofErr w:type="spellEnd"/>
      <w:r>
        <w:t xml:space="preserve">, er dennoch daran hangen, angesehen, das, wer sich da von lest dringen, der machet Gott zu einem </w:t>
      </w:r>
      <w:proofErr w:type="spellStart"/>
      <w:r>
        <w:t>Lügener</w:t>
      </w:r>
      <w:proofErr w:type="spellEnd"/>
      <w:r>
        <w:t xml:space="preserve"> </w:t>
      </w:r>
      <w:proofErr w:type="spellStart"/>
      <w:r>
        <w:t>inn</w:t>
      </w:r>
      <w:proofErr w:type="spellEnd"/>
      <w:r>
        <w:t xml:space="preserve"> seinem Verbinden an dem Sacrament der </w:t>
      </w:r>
      <w:proofErr w:type="spellStart"/>
      <w:r>
        <w:t>Tauff</w:t>
      </w:r>
      <w:proofErr w:type="spellEnd"/>
      <w:r>
        <w:t xml:space="preserve">. </w:t>
      </w:r>
    </w:p>
    <w:p w14:paraId="1019D361"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fünfftzehenden</w:t>
      </w:r>
      <w:proofErr w:type="spellEnd"/>
      <w:r>
        <w:t xml:space="preserve">. Den Glauben ficht der </w:t>
      </w:r>
      <w:proofErr w:type="spellStart"/>
      <w:r>
        <w:t>Teuffel</w:t>
      </w:r>
      <w:proofErr w:type="spellEnd"/>
      <w:r>
        <w:t xml:space="preserve"> am </w:t>
      </w:r>
      <w:proofErr w:type="spellStart"/>
      <w:r>
        <w:t>meysten</w:t>
      </w:r>
      <w:proofErr w:type="spellEnd"/>
      <w:r>
        <w:t xml:space="preserve"> an wenn er den </w:t>
      </w:r>
      <w:proofErr w:type="spellStart"/>
      <w:r>
        <w:t>umb</w:t>
      </w:r>
      <w:proofErr w:type="spellEnd"/>
      <w:r>
        <w:t xml:space="preserve"> </w:t>
      </w:r>
      <w:proofErr w:type="spellStart"/>
      <w:r>
        <w:t>stösset</w:t>
      </w:r>
      <w:proofErr w:type="spellEnd"/>
      <w:r>
        <w:t xml:space="preserve">, so hat er gewonnen. Denn auch das Sacrament der </w:t>
      </w:r>
      <w:proofErr w:type="spellStart"/>
      <w:r>
        <w:t>Buss</w:t>
      </w:r>
      <w:proofErr w:type="spellEnd"/>
      <w:r>
        <w:t xml:space="preserve"> (davon gesagt ist) seinen </w:t>
      </w:r>
      <w:proofErr w:type="spellStart"/>
      <w:r>
        <w:t>Grundt</w:t>
      </w:r>
      <w:proofErr w:type="spellEnd"/>
      <w:r>
        <w:t xml:space="preserve"> in </w:t>
      </w:r>
      <w:proofErr w:type="spellStart"/>
      <w:r>
        <w:t>disem</w:t>
      </w:r>
      <w:proofErr w:type="spellEnd"/>
      <w:r>
        <w:t xml:space="preserve">, Sacrament </w:t>
      </w:r>
      <w:proofErr w:type="spellStart"/>
      <w:r>
        <w:t>hatt</w:t>
      </w:r>
      <w:proofErr w:type="spellEnd"/>
      <w:r>
        <w:t xml:space="preserve">. Die Weil allein denen, die </w:t>
      </w:r>
      <w:proofErr w:type="spellStart"/>
      <w:r>
        <w:t>Sündt</w:t>
      </w:r>
      <w:proofErr w:type="spellEnd"/>
      <w:r>
        <w:t xml:space="preserve"> vergeben werden, die </w:t>
      </w:r>
      <w:proofErr w:type="spellStart"/>
      <w:r>
        <w:t>getaufft</w:t>
      </w:r>
      <w:proofErr w:type="spellEnd"/>
      <w:r>
        <w:t xml:space="preserve"> sind, das ist denen </w:t>
      </w:r>
      <w:proofErr w:type="spellStart"/>
      <w:r>
        <w:t>Got</w:t>
      </w:r>
      <w:proofErr w:type="spellEnd"/>
      <w:r>
        <w:t xml:space="preserve"> zu gesagt hat, Sünd zu vergeben, also, das der </w:t>
      </w:r>
      <w:proofErr w:type="spellStart"/>
      <w:r>
        <w:t>Buss</w:t>
      </w:r>
      <w:proofErr w:type="spellEnd"/>
      <w:r>
        <w:t xml:space="preserve"> Sacrament, </w:t>
      </w:r>
      <w:proofErr w:type="spellStart"/>
      <w:r>
        <w:t>ernewert</w:t>
      </w:r>
      <w:proofErr w:type="spellEnd"/>
      <w:r>
        <w:t xml:space="preserve"> und wider </w:t>
      </w:r>
      <w:proofErr w:type="spellStart"/>
      <w:r>
        <w:t>anzeucht</w:t>
      </w:r>
      <w:proofErr w:type="spellEnd"/>
      <w:r>
        <w:t xml:space="preserve"> der </w:t>
      </w:r>
      <w:proofErr w:type="spellStart"/>
      <w:r>
        <w:t>Tauff</w:t>
      </w:r>
      <w:proofErr w:type="spellEnd"/>
      <w:r>
        <w:t xml:space="preserve"> Sacrament, als sprech der Priester in der Absolution. </w:t>
      </w:r>
      <w:proofErr w:type="spellStart"/>
      <w:r>
        <w:t>Sihe</w:t>
      </w:r>
      <w:proofErr w:type="spellEnd"/>
      <w:r>
        <w:t xml:space="preserve">, Gott hat dir dein </w:t>
      </w:r>
      <w:proofErr w:type="spellStart"/>
      <w:r>
        <w:t>Sündt</w:t>
      </w:r>
      <w:proofErr w:type="spellEnd"/>
      <w:r>
        <w:t xml:space="preserve"> </w:t>
      </w:r>
      <w:proofErr w:type="spellStart"/>
      <w:r>
        <w:t>itzundt</w:t>
      </w:r>
      <w:proofErr w:type="spellEnd"/>
      <w:r>
        <w:t xml:space="preserve"> vergeben, wie er dir </w:t>
      </w:r>
      <w:proofErr w:type="spellStart"/>
      <w:r>
        <w:t>vorhyn</w:t>
      </w:r>
      <w:proofErr w:type="spellEnd"/>
      <w:r>
        <w:t xml:space="preserve"> in der </w:t>
      </w:r>
      <w:proofErr w:type="spellStart"/>
      <w:r>
        <w:t>Tauff</w:t>
      </w:r>
      <w:proofErr w:type="spellEnd"/>
      <w:r>
        <w:t xml:space="preserve"> zugesagt hat, und mir </w:t>
      </w:r>
      <w:proofErr w:type="spellStart"/>
      <w:r>
        <w:t>itzundt</w:t>
      </w:r>
      <w:proofErr w:type="spellEnd"/>
      <w:r>
        <w:t xml:space="preserve"> </w:t>
      </w:r>
      <w:proofErr w:type="spellStart"/>
      <w:r>
        <w:t>befollen</w:t>
      </w:r>
      <w:proofErr w:type="spellEnd"/>
      <w:r>
        <w:t xml:space="preserve">, in Kraft der Schlüssel, und </w:t>
      </w:r>
      <w:proofErr w:type="spellStart"/>
      <w:r>
        <w:t>kumpst</w:t>
      </w:r>
      <w:proofErr w:type="spellEnd"/>
      <w:r>
        <w:t xml:space="preserve"> nun wider in der </w:t>
      </w:r>
      <w:proofErr w:type="spellStart"/>
      <w:r>
        <w:t>Tauffe</w:t>
      </w:r>
      <w:proofErr w:type="spellEnd"/>
      <w:r>
        <w:t xml:space="preserve"> </w:t>
      </w:r>
      <w:proofErr w:type="spellStart"/>
      <w:r>
        <w:t>Werck</w:t>
      </w:r>
      <w:proofErr w:type="spellEnd"/>
      <w:r>
        <w:t xml:space="preserve"> und Wesen. </w:t>
      </w:r>
      <w:proofErr w:type="spellStart"/>
      <w:r>
        <w:t>Glaubstu</w:t>
      </w:r>
      <w:proofErr w:type="spellEnd"/>
      <w:r>
        <w:t xml:space="preserve">, so </w:t>
      </w:r>
      <w:proofErr w:type="spellStart"/>
      <w:r>
        <w:t>hastu</w:t>
      </w:r>
      <w:proofErr w:type="spellEnd"/>
      <w:r>
        <w:t xml:space="preserve">. </w:t>
      </w:r>
      <w:proofErr w:type="spellStart"/>
      <w:r>
        <w:t>Zweeyffelstu</w:t>
      </w:r>
      <w:proofErr w:type="spellEnd"/>
      <w:r>
        <w:t xml:space="preserve">, so </w:t>
      </w:r>
      <w:proofErr w:type="spellStart"/>
      <w:r>
        <w:t>bistu</w:t>
      </w:r>
      <w:proofErr w:type="spellEnd"/>
      <w:r>
        <w:t xml:space="preserve"> verloren. Also finden wir, </w:t>
      </w:r>
      <w:proofErr w:type="spellStart"/>
      <w:r>
        <w:t>dz</w:t>
      </w:r>
      <w:proofErr w:type="spellEnd"/>
      <w:r>
        <w:t xml:space="preserve"> die </w:t>
      </w:r>
      <w:proofErr w:type="spellStart"/>
      <w:r>
        <w:t>Tauff</w:t>
      </w:r>
      <w:proofErr w:type="spellEnd"/>
      <w:r>
        <w:t xml:space="preserve"> durch </w:t>
      </w:r>
      <w:proofErr w:type="spellStart"/>
      <w:r>
        <w:t>Sünd</w:t>
      </w:r>
      <w:proofErr w:type="spellEnd"/>
      <w:r>
        <w:t xml:space="preserve"> </w:t>
      </w:r>
      <w:proofErr w:type="spellStart"/>
      <w:r>
        <w:t>wirdt</w:t>
      </w:r>
      <w:proofErr w:type="spellEnd"/>
      <w:r>
        <w:t xml:space="preserve"> </w:t>
      </w:r>
      <w:proofErr w:type="spellStart"/>
      <w:r>
        <w:t>wol</w:t>
      </w:r>
      <w:proofErr w:type="spellEnd"/>
      <w:r>
        <w:t xml:space="preserve"> </w:t>
      </w:r>
      <w:proofErr w:type="spellStart"/>
      <w:r>
        <w:t>verhyndert</w:t>
      </w:r>
      <w:proofErr w:type="spellEnd"/>
      <w:r>
        <w:t xml:space="preserve"> an </w:t>
      </w:r>
      <w:proofErr w:type="spellStart"/>
      <w:r>
        <w:t>yhrem</w:t>
      </w:r>
      <w:proofErr w:type="spellEnd"/>
      <w:r>
        <w:t xml:space="preserve"> </w:t>
      </w:r>
      <w:proofErr w:type="spellStart"/>
      <w:r>
        <w:t>Werck</w:t>
      </w:r>
      <w:proofErr w:type="spellEnd"/>
      <w:r>
        <w:t xml:space="preserve">, das ist, Vergebung und Tödtung der </w:t>
      </w:r>
      <w:proofErr w:type="spellStart"/>
      <w:r>
        <w:t>Sündt</w:t>
      </w:r>
      <w:proofErr w:type="spellEnd"/>
      <w:r>
        <w:t xml:space="preserve">, aber allein durch den Unglauben </w:t>
      </w:r>
      <w:proofErr w:type="spellStart"/>
      <w:r>
        <w:t>yres</w:t>
      </w:r>
      <w:proofErr w:type="spellEnd"/>
      <w:r>
        <w:t xml:space="preserve"> </w:t>
      </w:r>
      <w:proofErr w:type="spellStart"/>
      <w:r>
        <w:t>Wercks</w:t>
      </w:r>
      <w:proofErr w:type="spellEnd"/>
      <w:r>
        <w:t xml:space="preserve">, </w:t>
      </w:r>
      <w:proofErr w:type="spellStart"/>
      <w:r>
        <w:t>wirdt</w:t>
      </w:r>
      <w:proofErr w:type="spellEnd"/>
      <w:r>
        <w:t xml:space="preserve"> sie zu nichte. Und der Glaub bringet </w:t>
      </w:r>
      <w:proofErr w:type="spellStart"/>
      <w:r>
        <w:t>herwider</w:t>
      </w:r>
      <w:proofErr w:type="spellEnd"/>
      <w:r>
        <w:t xml:space="preserve"> die selben </w:t>
      </w:r>
      <w:proofErr w:type="spellStart"/>
      <w:r>
        <w:t>Hyndernus</w:t>
      </w:r>
      <w:proofErr w:type="spellEnd"/>
      <w:r>
        <w:t xml:space="preserve"> </w:t>
      </w:r>
      <w:proofErr w:type="spellStart"/>
      <w:r>
        <w:t>yres</w:t>
      </w:r>
      <w:proofErr w:type="spellEnd"/>
      <w:r>
        <w:t xml:space="preserve"> </w:t>
      </w:r>
      <w:proofErr w:type="spellStart"/>
      <w:r>
        <w:t>Werckes</w:t>
      </w:r>
      <w:proofErr w:type="spellEnd"/>
      <w:r>
        <w:t xml:space="preserve">, also gar </w:t>
      </w:r>
      <w:proofErr w:type="spellStart"/>
      <w:r>
        <w:t>ligt</w:t>
      </w:r>
      <w:proofErr w:type="spellEnd"/>
      <w:r>
        <w:t xml:space="preserve"> es alles am Glauben. Und wenn ich </w:t>
      </w:r>
      <w:proofErr w:type="spellStart"/>
      <w:r>
        <w:t>solt</w:t>
      </w:r>
      <w:proofErr w:type="spellEnd"/>
      <w:r>
        <w:t xml:space="preserve"> </w:t>
      </w:r>
      <w:proofErr w:type="spellStart"/>
      <w:r>
        <w:t>klerlich</w:t>
      </w:r>
      <w:proofErr w:type="spellEnd"/>
      <w:r>
        <w:t xml:space="preserve"> sagen. So ist es </w:t>
      </w:r>
      <w:proofErr w:type="spellStart"/>
      <w:r>
        <w:t>eyn</w:t>
      </w:r>
      <w:proofErr w:type="spellEnd"/>
      <w:r>
        <w:t xml:space="preserve"> ander Ding, die </w:t>
      </w:r>
      <w:proofErr w:type="spellStart"/>
      <w:r>
        <w:t>Sündt</w:t>
      </w:r>
      <w:proofErr w:type="spellEnd"/>
      <w:r>
        <w:t xml:space="preserve"> zu vergeben, und die </w:t>
      </w:r>
      <w:proofErr w:type="spellStart"/>
      <w:r>
        <w:t>Sünd</w:t>
      </w:r>
      <w:proofErr w:type="spellEnd"/>
      <w:r>
        <w:t xml:space="preserve"> abtzulegen oder </w:t>
      </w:r>
      <w:proofErr w:type="spellStart"/>
      <w:r>
        <w:t>ausszutreyben</w:t>
      </w:r>
      <w:proofErr w:type="spellEnd"/>
      <w:r>
        <w:t xml:space="preserve">. Die Vergebung der </w:t>
      </w:r>
      <w:proofErr w:type="spellStart"/>
      <w:r>
        <w:t>Sündt</w:t>
      </w:r>
      <w:proofErr w:type="spellEnd"/>
      <w:r>
        <w:t xml:space="preserve"> erlanget der Glaube, ob sie </w:t>
      </w:r>
      <w:proofErr w:type="spellStart"/>
      <w:r>
        <w:t>wol</w:t>
      </w:r>
      <w:proofErr w:type="spellEnd"/>
      <w:r>
        <w:t xml:space="preserve"> nicht </w:t>
      </w:r>
      <w:proofErr w:type="spellStart"/>
      <w:r>
        <w:t>gantz</w:t>
      </w:r>
      <w:proofErr w:type="spellEnd"/>
      <w:r>
        <w:t xml:space="preserve"> </w:t>
      </w:r>
      <w:proofErr w:type="spellStart"/>
      <w:r>
        <w:t>außgetryben</w:t>
      </w:r>
      <w:proofErr w:type="spellEnd"/>
      <w:r>
        <w:t xml:space="preserve"> sind. Aber die </w:t>
      </w:r>
      <w:proofErr w:type="spellStart"/>
      <w:r>
        <w:t>Sünd</w:t>
      </w:r>
      <w:proofErr w:type="spellEnd"/>
      <w:r>
        <w:t xml:space="preserve"> </w:t>
      </w:r>
      <w:proofErr w:type="spellStart"/>
      <w:r>
        <w:t>außtreyben</w:t>
      </w:r>
      <w:proofErr w:type="spellEnd"/>
      <w:r>
        <w:t xml:space="preserve">, ist </w:t>
      </w:r>
      <w:proofErr w:type="spellStart"/>
      <w:r>
        <w:t>Ubung</w:t>
      </w:r>
      <w:proofErr w:type="spellEnd"/>
      <w:r>
        <w:t xml:space="preserve"> wider die </w:t>
      </w:r>
      <w:proofErr w:type="spellStart"/>
      <w:r>
        <w:t>Sündt</w:t>
      </w:r>
      <w:proofErr w:type="spellEnd"/>
      <w:r>
        <w:t xml:space="preserve">, </w:t>
      </w:r>
      <w:proofErr w:type="spellStart"/>
      <w:r>
        <w:t>unnd</w:t>
      </w:r>
      <w:proofErr w:type="spellEnd"/>
      <w:r>
        <w:t xml:space="preserve"> zu </w:t>
      </w:r>
      <w:proofErr w:type="spellStart"/>
      <w:r>
        <w:t>letzt</w:t>
      </w:r>
      <w:proofErr w:type="spellEnd"/>
      <w:r>
        <w:t xml:space="preserve"> das Sterben, da gehet die </w:t>
      </w:r>
      <w:proofErr w:type="spellStart"/>
      <w:r>
        <w:t>Sünd</w:t>
      </w:r>
      <w:proofErr w:type="spellEnd"/>
      <w:r>
        <w:t xml:space="preserve"> </w:t>
      </w:r>
      <w:proofErr w:type="spellStart"/>
      <w:r>
        <w:t>gantz</w:t>
      </w:r>
      <w:proofErr w:type="spellEnd"/>
      <w:r>
        <w:t xml:space="preserve"> unter, es ist aber alles beydes der </w:t>
      </w:r>
      <w:proofErr w:type="spellStart"/>
      <w:r>
        <w:t>Tauffe</w:t>
      </w:r>
      <w:proofErr w:type="spellEnd"/>
      <w:r>
        <w:t xml:space="preserve"> </w:t>
      </w:r>
      <w:proofErr w:type="spellStart"/>
      <w:r>
        <w:t>Werck</w:t>
      </w:r>
      <w:proofErr w:type="spellEnd"/>
      <w:r>
        <w:t xml:space="preserve">. Also schreibt der Apostel </w:t>
      </w:r>
      <w:proofErr w:type="spellStart"/>
      <w:r>
        <w:t>zun</w:t>
      </w:r>
      <w:proofErr w:type="spellEnd"/>
      <w:r>
        <w:t xml:space="preserve"> </w:t>
      </w:r>
      <w:proofErr w:type="spellStart"/>
      <w:r>
        <w:t>Ebreern</w:t>
      </w:r>
      <w:proofErr w:type="spellEnd"/>
      <w:r>
        <w:t xml:space="preserve">, die doch </w:t>
      </w:r>
      <w:proofErr w:type="spellStart"/>
      <w:r>
        <w:t>getaufft</w:t>
      </w:r>
      <w:proofErr w:type="spellEnd"/>
      <w:r>
        <w:t xml:space="preserve"> waren, und </w:t>
      </w:r>
      <w:proofErr w:type="spellStart"/>
      <w:r>
        <w:t>yhre</w:t>
      </w:r>
      <w:proofErr w:type="spellEnd"/>
      <w:r>
        <w:t xml:space="preserve"> Sünd vergeben, sie sollen sie </w:t>
      </w:r>
      <w:proofErr w:type="spellStart"/>
      <w:r>
        <w:t>Sündt</w:t>
      </w:r>
      <w:proofErr w:type="spellEnd"/>
      <w:r>
        <w:t xml:space="preserve"> ablegen, die </w:t>
      </w:r>
      <w:proofErr w:type="spellStart"/>
      <w:r>
        <w:t>yhn</w:t>
      </w:r>
      <w:proofErr w:type="spellEnd"/>
      <w:r>
        <w:t xml:space="preserve"> </w:t>
      </w:r>
      <w:proofErr w:type="spellStart"/>
      <w:r>
        <w:t>anligt</w:t>
      </w:r>
      <w:proofErr w:type="spellEnd"/>
      <w:r>
        <w:t xml:space="preserve">. Denn die Weil ich glaub, das mir Gott die </w:t>
      </w:r>
      <w:proofErr w:type="spellStart"/>
      <w:r>
        <w:t>Sündt</w:t>
      </w:r>
      <w:proofErr w:type="spellEnd"/>
      <w:r>
        <w:t xml:space="preserve"> nicht rechnen </w:t>
      </w:r>
      <w:proofErr w:type="spellStart"/>
      <w:r>
        <w:t>wil</w:t>
      </w:r>
      <w:proofErr w:type="spellEnd"/>
      <w:r>
        <w:t xml:space="preserve">, so ist die </w:t>
      </w:r>
      <w:proofErr w:type="spellStart"/>
      <w:r>
        <w:t>Tauf</w:t>
      </w:r>
      <w:proofErr w:type="spellEnd"/>
      <w:r>
        <w:t xml:space="preserve"> </w:t>
      </w:r>
      <w:proofErr w:type="spellStart"/>
      <w:r>
        <w:t>krefftig</w:t>
      </w:r>
      <w:proofErr w:type="spellEnd"/>
      <w:r>
        <w:t xml:space="preserve">, und sind die Sünd vergeben, ob sie </w:t>
      </w:r>
      <w:proofErr w:type="spellStart"/>
      <w:r>
        <w:t>wol</w:t>
      </w:r>
      <w:proofErr w:type="spellEnd"/>
      <w:r>
        <w:t xml:space="preserve"> noch da </w:t>
      </w:r>
      <w:proofErr w:type="spellStart"/>
      <w:r>
        <w:t>bleyben</w:t>
      </w:r>
      <w:proofErr w:type="spellEnd"/>
      <w:r>
        <w:t xml:space="preserve"> </w:t>
      </w:r>
      <w:proofErr w:type="spellStart"/>
      <w:r>
        <w:t>eynes</w:t>
      </w:r>
      <w:proofErr w:type="spellEnd"/>
      <w:r>
        <w:t xml:space="preserve"> grossen Teils. Darnach folget das </w:t>
      </w:r>
      <w:proofErr w:type="spellStart"/>
      <w:r>
        <w:t>Außtreiben</w:t>
      </w:r>
      <w:proofErr w:type="spellEnd"/>
      <w:r>
        <w:t xml:space="preserve"> durch Leyden </w:t>
      </w:r>
      <w:proofErr w:type="spellStart"/>
      <w:r>
        <w:t>unnd</w:t>
      </w:r>
      <w:proofErr w:type="spellEnd"/>
      <w:r>
        <w:t xml:space="preserve"> Sterben &amp;c. Das ist der </w:t>
      </w:r>
      <w:proofErr w:type="spellStart"/>
      <w:r>
        <w:t>Artickel</w:t>
      </w:r>
      <w:proofErr w:type="spellEnd"/>
      <w:r>
        <w:t xml:space="preserve"> den wir bekennen. Ich glaube an den </w:t>
      </w:r>
      <w:proofErr w:type="spellStart"/>
      <w:r>
        <w:t>heyligen</w:t>
      </w:r>
      <w:proofErr w:type="spellEnd"/>
      <w:r>
        <w:t xml:space="preserve"> </w:t>
      </w:r>
      <w:proofErr w:type="spellStart"/>
      <w:r>
        <w:t>Geyst</w:t>
      </w:r>
      <w:proofErr w:type="spellEnd"/>
      <w:r>
        <w:t xml:space="preserve"> Vergebung der </w:t>
      </w:r>
      <w:proofErr w:type="spellStart"/>
      <w:r>
        <w:t>Sündt</w:t>
      </w:r>
      <w:proofErr w:type="spellEnd"/>
      <w:r>
        <w:t xml:space="preserve"> etc. Da </w:t>
      </w:r>
      <w:proofErr w:type="spellStart"/>
      <w:r>
        <w:t>wirdt</w:t>
      </w:r>
      <w:proofErr w:type="spellEnd"/>
      <w:r>
        <w:t xml:space="preserve"> die </w:t>
      </w:r>
      <w:proofErr w:type="spellStart"/>
      <w:r>
        <w:t>Tauff</w:t>
      </w:r>
      <w:proofErr w:type="spellEnd"/>
      <w:r>
        <w:t xml:space="preserve"> sonderlich </w:t>
      </w:r>
      <w:proofErr w:type="spellStart"/>
      <w:r>
        <w:t>berürt</w:t>
      </w:r>
      <w:proofErr w:type="spellEnd"/>
      <w:r>
        <w:t xml:space="preserve">, </w:t>
      </w:r>
      <w:proofErr w:type="spellStart"/>
      <w:r>
        <w:t>inn</w:t>
      </w:r>
      <w:proofErr w:type="spellEnd"/>
      <w:r>
        <w:t xml:space="preserve"> welcher die Vergebung geschicht, durch Gottes </w:t>
      </w:r>
      <w:proofErr w:type="spellStart"/>
      <w:r>
        <w:t>Verbynden</w:t>
      </w:r>
      <w:proofErr w:type="spellEnd"/>
      <w:r>
        <w:t xml:space="preserve"> mit </w:t>
      </w:r>
      <w:proofErr w:type="spellStart"/>
      <w:r>
        <w:t>unns</w:t>
      </w:r>
      <w:proofErr w:type="spellEnd"/>
      <w:r>
        <w:t xml:space="preserve"> </w:t>
      </w:r>
      <w:proofErr w:type="spellStart"/>
      <w:r>
        <w:t>darumb</w:t>
      </w:r>
      <w:proofErr w:type="spellEnd"/>
      <w:r>
        <w:t xml:space="preserve"> muß </w:t>
      </w:r>
      <w:proofErr w:type="spellStart"/>
      <w:r>
        <w:t>mann</w:t>
      </w:r>
      <w:proofErr w:type="spellEnd"/>
      <w:r>
        <w:t xml:space="preserve"> nicht </w:t>
      </w:r>
      <w:proofErr w:type="spellStart"/>
      <w:r>
        <w:t>zweyffeln</w:t>
      </w:r>
      <w:proofErr w:type="spellEnd"/>
      <w:r>
        <w:t xml:space="preserve"> </w:t>
      </w:r>
      <w:proofErr w:type="spellStart"/>
      <w:r>
        <w:t>ann</w:t>
      </w:r>
      <w:proofErr w:type="spellEnd"/>
      <w:r>
        <w:t xml:space="preserve"> der selben Vergebung. </w:t>
      </w:r>
    </w:p>
    <w:p w14:paraId="49CEFAB7"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sechzehenden</w:t>
      </w:r>
      <w:proofErr w:type="spellEnd"/>
      <w:r>
        <w:t xml:space="preserve">. Also folget, das die </w:t>
      </w:r>
      <w:proofErr w:type="spellStart"/>
      <w:r>
        <w:t>Tauff</w:t>
      </w:r>
      <w:proofErr w:type="spellEnd"/>
      <w:r>
        <w:t xml:space="preserve">, alle Leiden, </w:t>
      </w:r>
      <w:proofErr w:type="spellStart"/>
      <w:r>
        <w:t>unnd</w:t>
      </w:r>
      <w:proofErr w:type="spellEnd"/>
      <w:r>
        <w:t xml:space="preserve"> sonderlich den Todt, nützlich </w:t>
      </w:r>
      <w:proofErr w:type="spellStart"/>
      <w:r>
        <w:t>unnd</w:t>
      </w:r>
      <w:proofErr w:type="spellEnd"/>
      <w:r>
        <w:t xml:space="preserve"> </w:t>
      </w:r>
      <w:proofErr w:type="spellStart"/>
      <w:r>
        <w:t>hülfflich</w:t>
      </w:r>
      <w:proofErr w:type="spellEnd"/>
      <w:r>
        <w:t xml:space="preserve"> machet, das sie nur dienen müssen der </w:t>
      </w:r>
      <w:proofErr w:type="spellStart"/>
      <w:r>
        <w:t>Tauff</w:t>
      </w:r>
      <w:proofErr w:type="spellEnd"/>
      <w:r>
        <w:t xml:space="preserve"> </w:t>
      </w:r>
      <w:proofErr w:type="spellStart"/>
      <w:r>
        <w:t>Werck</w:t>
      </w:r>
      <w:proofErr w:type="spellEnd"/>
      <w:r>
        <w:t xml:space="preserve">, das ist, die </w:t>
      </w:r>
      <w:proofErr w:type="spellStart"/>
      <w:r>
        <w:t>Sündt</w:t>
      </w:r>
      <w:proofErr w:type="spellEnd"/>
      <w:r>
        <w:t xml:space="preserve"> zu tödten, denn es mag nun nicht anders werden, wer der </w:t>
      </w:r>
      <w:proofErr w:type="spellStart"/>
      <w:r>
        <w:t>Tauff</w:t>
      </w:r>
      <w:proofErr w:type="spellEnd"/>
      <w:r>
        <w:t xml:space="preserve"> gnug thun </w:t>
      </w:r>
      <w:proofErr w:type="spellStart"/>
      <w:r>
        <w:t>wil</w:t>
      </w:r>
      <w:proofErr w:type="spellEnd"/>
      <w:r>
        <w:t xml:space="preserve">, und der </w:t>
      </w:r>
      <w:proofErr w:type="spellStart"/>
      <w:r>
        <w:t>Sündt</w:t>
      </w:r>
      <w:proofErr w:type="spellEnd"/>
      <w:r>
        <w:t xml:space="preserve"> los werden, der muß sterben. Aber die </w:t>
      </w:r>
      <w:proofErr w:type="spellStart"/>
      <w:r>
        <w:t>Sündt</w:t>
      </w:r>
      <w:proofErr w:type="spellEnd"/>
      <w:r>
        <w:t xml:space="preserve"> stirbt nicht </w:t>
      </w:r>
      <w:proofErr w:type="spellStart"/>
      <w:r>
        <w:t>geren</w:t>
      </w:r>
      <w:proofErr w:type="spellEnd"/>
      <w:r>
        <w:t xml:space="preserve"> </w:t>
      </w:r>
      <w:proofErr w:type="spellStart"/>
      <w:r>
        <w:t>darumb</w:t>
      </w:r>
      <w:proofErr w:type="spellEnd"/>
      <w:r>
        <w:t xml:space="preserve"> machet sie den Todt so bitter, und </w:t>
      </w:r>
      <w:proofErr w:type="spellStart"/>
      <w:r>
        <w:t>grewlich</w:t>
      </w:r>
      <w:proofErr w:type="spellEnd"/>
      <w:r>
        <w:t xml:space="preserve">. Also </w:t>
      </w:r>
      <w:proofErr w:type="spellStart"/>
      <w:r>
        <w:t>gnedig</w:t>
      </w:r>
      <w:proofErr w:type="spellEnd"/>
      <w:r>
        <w:t xml:space="preserve"> ist </w:t>
      </w:r>
      <w:proofErr w:type="spellStart"/>
      <w:r>
        <w:t>Got</w:t>
      </w:r>
      <w:proofErr w:type="spellEnd"/>
      <w:r>
        <w:t xml:space="preserve"> und </w:t>
      </w:r>
      <w:proofErr w:type="spellStart"/>
      <w:r>
        <w:t>mechtig</w:t>
      </w:r>
      <w:proofErr w:type="spellEnd"/>
      <w:r>
        <w:t xml:space="preserve"> </w:t>
      </w:r>
      <w:proofErr w:type="spellStart"/>
      <w:r>
        <w:t>dz</w:t>
      </w:r>
      <w:proofErr w:type="spellEnd"/>
      <w:r>
        <w:t xml:space="preserve"> die </w:t>
      </w:r>
      <w:proofErr w:type="spellStart"/>
      <w:r>
        <w:t>Sündt</w:t>
      </w:r>
      <w:proofErr w:type="spellEnd"/>
      <w:r>
        <w:t xml:space="preserve"> die den Todt bracht hat, </w:t>
      </w:r>
      <w:proofErr w:type="spellStart"/>
      <w:r>
        <w:t>wirdt</w:t>
      </w:r>
      <w:proofErr w:type="spellEnd"/>
      <w:r>
        <w:t xml:space="preserve"> mit </w:t>
      </w:r>
      <w:proofErr w:type="spellStart"/>
      <w:r>
        <w:t>yhrem</w:t>
      </w:r>
      <w:proofErr w:type="spellEnd"/>
      <w:r>
        <w:t xml:space="preserve"> </w:t>
      </w:r>
      <w:proofErr w:type="spellStart"/>
      <w:r>
        <w:t>eygen</w:t>
      </w:r>
      <w:proofErr w:type="spellEnd"/>
      <w:r>
        <w:t xml:space="preserve"> </w:t>
      </w:r>
      <w:proofErr w:type="spellStart"/>
      <w:r>
        <w:t>Werck</w:t>
      </w:r>
      <w:proofErr w:type="spellEnd"/>
      <w:r>
        <w:t xml:space="preserve"> (dem Todt) wider vertreiben, man findt viel </w:t>
      </w:r>
      <w:proofErr w:type="spellStart"/>
      <w:r>
        <w:t>Leut</w:t>
      </w:r>
      <w:proofErr w:type="spellEnd"/>
      <w:r>
        <w:t xml:space="preserve">, die leben wöllen, das sie </w:t>
      </w:r>
      <w:proofErr w:type="spellStart"/>
      <w:r>
        <w:t>frum</w:t>
      </w:r>
      <w:proofErr w:type="spellEnd"/>
      <w:r>
        <w:t xml:space="preserve"> werden, und sprechen sie </w:t>
      </w:r>
      <w:proofErr w:type="spellStart"/>
      <w:r>
        <w:t>weren</w:t>
      </w:r>
      <w:proofErr w:type="spellEnd"/>
      <w:r>
        <w:t xml:space="preserve"> </w:t>
      </w:r>
      <w:proofErr w:type="spellStart"/>
      <w:r>
        <w:t>geren</w:t>
      </w:r>
      <w:proofErr w:type="spellEnd"/>
      <w:r>
        <w:t xml:space="preserve"> </w:t>
      </w:r>
      <w:proofErr w:type="spellStart"/>
      <w:r>
        <w:t>frum</w:t>
      </w:r>
      <w:proofErr w:type="spellEnd"/>
      <w:r>
        <w:t xml:space="preserve">. Nun ist </w:t>
      </w:r>
      <w:proofErr w:type="spellStart"/>
      <w:r>
        <w:t>keyne</w:t>
      </w:r>
      <w:proofErr w:type="spellEnd"/>
      <w:r>
        <w:t xml:space="preserve"> </w:t>
      </w:r>
      <w:proofErr w:type="spellStart"/>
      <w:r>
        <w:t>kürtzer</w:t>
      </w:r>
      <w:proofErr w:type="spellEnd"/>
      <w:r>
        <w:t xml:space="preserve"> Weiß </w:t>
      </w:r>
      <w:proofErr w:type="spellStart"/>
      <w:r>
        <w:t>odder</w:t>
      </w:r>
      <w:proofErr w:type="spellEnd"/>
      <w:r>
        <w:t xml:space="preserve"> Weg, denn durch die </w:t>
      </w:r>
      <w:proofErr w:type="spellStart"/>
      <w:r>
        <w:t>Tauff</w:t>
      </w:r>
      <w:proofErr w:type="spellEnd"/>
      <w:r>
        <w:t xml:space="preserve"> und </w:t>
      </w:r>
      <w:proofErr w:type="spellStart"/>
      <w:r>
        <w:t>Tauffen</w:t>
      </w:r>
      <w:proofErr w:type="spellEnd"/>
      <w:r>
        <w:t xml:space="preserve"> </w:t>
      </w:r>
      <w:proofErr w:type="spellStart"/>
      <w:r>
        <w:t>Werck</w:t>
      </w:r>
      <w:proofErr w:type="spellEnd"/>
      <w:r>
        <w:t xml:space="preserve">, das ist, </w:t>
      </w:r>
      <w:proofErr w:type="spellStart"/>
      <w:r>
        <w:t>leyden</w:t>
      </w:r>
      <w:proofErr w:type="spellEnd"/>
      <w:r>
        <w:t xml:space="preserve"> und sterben. Die Weil sie des </w:t>
      </w:r>
      <w:proofErr w:type="spellStart"/>
      <w:r>
        <w:t>nichtt</w:t>
      </w:r>
      <w:proofErr w:type="spellEnd"/>
      <w:r>
        <w:t xml:space="preserve"> wöllen, ists </w:t>
      </w:r>
      <w:proofErr w:type="spellStart"/>
      <w:r>
        <w:t>eyn</w:t>
      </w:r>
      <w:proofErr w:type="spellEnd"/>
      <w:r>
        <w:t xml:space="preserve"> </w:t>
      </w:r>
      <w:proofErr w:type="spellStart"/>
      <w:r>
        <w:t>Zeychen</w:t>
      </w:r>
      <w:proofErr w:type="spellEnd"/>
      <w:r>
        <w:t xml:space="preserve">, das sie nicht recht wissen noch meynen </w:t>
      </w:r>
      <w:proofErr w:type="spellStart"/>
      <w:r>
        <w:t>frum</w:t>
      </w:r>
      <w:proofErr w:type="spellEnd"/>
      <w:r>
        <w:t xml:space="preserve"> zu werden. </w:t>
      </w:r>
      <w:proofErr w:type="spellStart"/>
      <w:r>
        <w:t>Darumb</w:t>
      </w:r>
      <w:proofErr w:type="spellEnd"/>
      <w:r>
        <w:t xml:space="preserve"> hat </w:t>
      </w:r>
      <w:proofErr w:type="spellStart"/>
      <w:r>
        <w:t>Got</w:t>
      </w:r>
      <w:proofErr w:type="spellEnd"/>
      <w:r>
        <w:t xml:space="preserve"> mancherley </w:t>
      </w:r>
      <w:proofErr w:type="spellStart"/>
      <w:r>
        <w:t>Stendt</w:t>
      </w:r>
      <w:proofErr w:type="spellEnd"/>
      <w:r>
        <w:t xml:space="preserve"> verordnet, </w:t>
      </w:r>
      <w:proofErr w:type="spellStart"/>
      <w:r>
        <w:t>inn</w:t>
      </w:r>
      <w:proofErr w:type="spellEnd"/>
      <w:r>
        <w:t xml:space="preserve"> welchen man sich </w:t>
      </w:r>
      <w:proofErr w:type="spellStart"/>
      <w:r>
        <w:t>uben</w:t>
      </w:r>
      <w:proofErr w:type="spellEnd"/>
      <w:r>
        <w:t xml:space="preserve"> und </w:t>
      </w:r>
      <w:proofErr w:type="spellStart"/>
      <w:r>
        <w:t>leyden</w:t>
      </w:r>
      <w:proofErr w:type="spellEnd"/>
      <w:r>
        <w:t xml:space="preserve"> </w:t>
      </w:r>
      <w:proofErr w:type="spellStart"/>
      <w:r>
        <w:t>leren</w:t>
      </w:r>
      <w:proofErr w:type="spellEnd"/>
      <w:r>
        <w:t xml:space="preserve"> </w:t>
      </w:r>
      <w:proofErr w:type="spellStart"/>
      <w:r>
        <w:t>sol</w:t>
      </w:r>
      <w:proofErr w:type="spellEnd"/>
      <w:r>
        <w:t xml:space="preserve">, etlichen den </w:t>
      </w:r>
      <w:proofErr w:type="spellStart"/>
      <w:r>
        <w:t>eelichen</w:t>
      </w:r>
      <w:proofErr w:type="spellEnd"/>
      <w:r>
        <w:t xml:space="preserve">, den andern den </w:t>
      </w:r>
      <w:proofErr w:type="spellStart"/>
      <w:r>
        <w:t>unterthenigen</w:t>
      </w:r>
      <w:proofErr w:type="spellEnd"/>
      <w:r>
        <w:t xml:space="preserve">, den dritten den </w:t>
      </w:r>
      <w:proofErr w:type="spellStart"/>
      <w:r>
        <w:t>regirenden</w:t>
      </w:r>
      <w:proofErr w:type="spellEnd"/>
      <w:r>
        <w:t xml:space="preserve"> </w:t>
      </w:r>
      <w:proofErr w:type="spellStart"/>
      <w:r>
        <w:t>Standt</w:t>
      </w:r>
      <w:proofErr w:type="spellEnd"/>
      <w:r>
        <w:t xml:space="preserve">, und allen </w:t>
      </w:r>
      <w:proofErr w:type="spellStart"/>
      <w:r>
        <w:t>befolhen</w:t>
      </w:r>
      <w:proofErr w:type="spellEnd"/>
      <w:r>
        <w:t xml:space="preserve"> Mühe und </w:t>
      </w:r>
      <w:proofErr w:type="spellStart"/>
      <w:r>
        <w:t>Erbeyt</w:t>
      </w:r>
      <w:proofErr w:type="spellEnd"/>
      <w:r>
        <w:t xml:space="preserve"> zu haben, das man das </w:t>
      </w:r>
      <w:proofErr w:type="spellStart"/>
      <w:r>
        <w:t>Fleysch</w:t>
      </w:r>
      <w:proofErr w:type="spellEnd"/>
      <w:r>
        <w:t xml:space="preserve"> tödte </w:t>
      </w:r>
      <w:proofErr w:type="spellStart"/>
      <w:r>
        <w:t>unnd</w:t>
      </w:r>
      <w:proofErr w:type="spellEnd"/>
      <w:r>
        <w:t xml:space="preserve"> </w:t>
      </w:r>
      <w:proofErr w:type="spellStart"/>
      <w:r>
        <w:t>gewene</w:t>
      </w:r>
      <w:proofErr w:type="spellEnd"/>
      <w:r>
        <w:t xml:space="preserve"> zu tödten. Denn allen denen die </w:t>
      </w:r>
      <w:proofErr w:type="spellStart"/>
      <w:r>
        <w:t>getaufft</w:t>
      </w:r>
      <w:proofErr w:type="spellEnd"/>
      <w:r>
        <w:t xml:space="preserve"> </w:t>
      </w:r>
      <w:proofErr w:type="spellStart"/>
      <w:r>
        <w:t>sindt</w:t>
      </w:r>
      <w:proofErr w:type="spellEnd"/>
      <w:r>
        <w:t xml:space="preserve">, den hat die </w:t>
      </w:r>
      <w:proofErr w:type="spellStart"/>
      <w:r>
        <w:t>Tauff</w:t>
      </w:r>
      <w:proofErr w:type="spellEnd"/>
      <w:r>
        <w:t xml:space="preserve"> </w:t>
      </w:r>
      <w:proofErr w:type="spellStart"/>
      <w:r>
        <w:t>dises</w:t>
      </w:r>
      <w:proofErr w:type="spellEnd"/>
      <w:r>
        <w:t xml:space="preserve"> Lebens </w:t>
      </w:r>
      <w:proofErr w:type="spellStart"/>
      <w:r>
        <w:t>Rwe</w:t>
      </w:r>
      <w:proofErr w:type="spellEnd"/>
      <w:r>
        <w:t xml:space="preserve">, Gemache und Genüge zu lauter </w:t>
      </w:r>
      <w:proofErr w:type="spellStart"/>
      <w:r>
        <w:t>Gifft</w:t>
      </w:r>
      <w:proofErr w:type="spellEnd"/>
      <w:r>
        <w:t xml:space="preserve"> </w:t>
      </w:r>
      <w:proofErr w:type="spellStart"/>
      <w:r>
        <w:t>gemachtt</w:t>
      </w:r>
      <w:proofErr w:type="spellEnd"/>
      <w:r>
        <w:t xml:space="preserve"> als ein </w:t>
      </w:r>
      <w:proofErr w:type="spellStart"/>
      <w:r>
        <w:t>Verhindernus</w:t>
      </w:r>
      <w:proofErr w:type="spellEnd"/>
      <w:r>
        <w:t xml:space="preserve"> </w:t>
      </w:r>
      <w:proofErr w:type="spellStart"/>
      <w:r>
        <w:t>yhres</w:t>
      </w:r>
      <w:proofErr w:type="spellEnd"/>
      <w:r>
        <w:t xml:space="preserve"> </w:t>
      </w:r>
      <w:proofErr w:type="spellStart"/>
      <w:r>
        <w:t>Wercks</w:t>
      </w:r>
      <w:proofErr w:type="spellEnd"/>
      <w:r>
        <w:t xml:space="preserve">. Denn darinne lernet </w:t>
      </w:r>
      <w:proofErr w:type="spellStart"/>
      <w:r>
        <w:t>niemant</w:t>
      </w:r>
      <w:proofErr w:type="spellEnd"/>
      <w:r>
        <w:t xml:space="preserve"> leiden, </w:t>
      </w:r>
      <w:proofErr w:type="spellStart"/>
      <w:r>
        <w:t>geren</w:t>
      </w:r>
      <w:proofErr w:type="spellEnd"/>
      <w:r>
        <w:t xml:space="preserve"> sterben, der </w:t>
      </w:r>
      <w:proofErr w:type="spellStart"/>
      <w:r>
        <w:t>Sündt</w:t>
      </w:r>
      <w:proofErr w:type="spellEnd"/>
      <w:r>
        <w:t xml:space="preserve"> </w:t>
      </w:r>
      <w:proofErr w:type="spellStart"/>
      <w:r>
        <w:t>loß</w:t>
      </w:r>
      <w:proofErr w:type="spellEnd"/>
      <w:r>
        <w:t xml:space="preserve"> zu werden, </w:t>
      </w:r>
      <w:proofErr w:type="spellStart"/>
      <w:r>
        <w:t>unnd</w:t>
      </w:r>
      <w:proofErr w:type="spellEnd"/>
      <w:r>
        <w:t xml:space="preserve"> der </w:t>
      </w:r>
      <w:proofErr w:type="spellStart"/>
      <w:r>
        <w:t>Tauff</w:t>
      </w:r>
      <w:proofErr w:type="spellEnd"/>
      <w:r>
        <w:t xml:space="preserve"> Folge thun, sonder </w:t>
      </w:r>
      <w:proofErr w:type="spellStart"/>
      <w:r>
        <w:t>wechst</w:t>
      </w:r>
      <w:proofErr w:type="spellEnd"/>
      <w:r>
        <w:t xml:space="preserve"> nur Liebe </w:t>
      </w:r>
      <w:proofErr w:type="spellStart"/>
      <w:r>
        <w:t>dises</w:t>
      </w:r>
      <w:proofErr w:type="spellEnd"/>
      <w:r>
        <w:t xml:space="preserve"> Lebens, </w:t>
      </w:r>
      <w:proofErr w:type="spellStart"/>
      <w:r>
        <w:t>unnd</w:t>
      </w:r>
      <w:proofErr w:type="spellEnd"/>
      <w:r>
        <w:t xml:space="preserve"> </w:t>
      </w:r>
      <w:proofErr w:type="spellStart"/>
      <w:r>
        <w:t>Grewel</w:t>
      </w:r>
      <w:proofErr w:type="spellEnd"/>
      <w:r>
        <w:t xml:space="preserve"> des ewigen Lebens, </w:t>
      </w:r>
      <w:proofErr w:type="spellStart"/>
      <w:r>
        <w:t>Fürcht</w:t>
      </w:r>
      <w:proofErr w:type="spellEnd"/>
      <w:r>
        <w:t xml:space="preserve"> des Tods, und Flucht der Sünd Vertilgung. </w:t>
      </w:r>
    </w:p>
    <w:p w14:paraId="24752D74"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siebenzehenden</w:t>
      </w:r>
      <w:proofErr w:type="spellEnd"/>
      <w:r>
        <w:t xml:space="preserve">. Nun sich </w:t>
      </w:r>
      <w:proofErr w:type="spellStart"/>
      <w:r>
        <w:t>inn</w:t>
      </w:r>
      <w:proofErr w:type="spellEnd"/>
      <w:r>
        <w:t xml:space="preserve"> der Menschen Leben, es </w:t>
      </w:r>
      <w:proofErr w:type="spellStart"/>
      <w:r>
        <w:t>sindt</w:t>
      </w:r>
      <w:proofErr w:type="spellEnd"/>
      <w:r>
        <w:t xml:space="preserve"> </w:t>
      </w:r>
      <w:proofErr w:type="spellStart"/>
      <w:r>
        <w:t>yhr</w:t>
      </w:r>
      <w:proofErr w:type="spellEnd"/>
      <w:r>
        <w:t xml:space="preserve"> viel, die fasten, beten, wallen, und der </w:t>
      </w:r>
      <w:proofErr w:type="spellStart"/>
      <w:r>
        <w:t>gleychen</w:t>
      </w:r>
      <w:proofErr w:type="spellEnd"/>
      <w:r>
        <w:t xml:space="preserve"> </w:t>
      </w:r>
      <w:proofErr w:type="spellStart"/>
      <w:r>
        <w:t>Ubung</w:t>
      </w:r>
      <w:proofErr w:type="spellEnd"/>
      <w:r>
        <w:t xml:space="preserve"> haben, mit welchen sie nur viel Verdienst zu </w:t>
      </w:r>
      <w:proofErr w:type="spellStart"/>
      <w:r>
        <w:t>samlen</w:t>
      </w:r>
      <w:proofErr w:type="spellEnd"/>
      <w:r>
        <w:t xml:space="preserve"> </w:t>
      </w:r>
      <w:proofErr w:type="spellStart"/>
      <w:r>
        <w:t>vermeynen</w:t>
      </w:r>
      <w:proofErr w:type="spellEnd"/>
      <w:r>
        <w:t xml:space="preserve">, </w:t>
      </w:r>
      <w:proofErr w:type="spellStart"/>
      <w:r>
        <w:t>unnd</w:t>
      </w:r>
      <w:proofErr w:type="spellEnd"/>
      <w:r>
        <w:t xml:space="preserve"> hoch zu sitzen im </w:t>
      </w:r>
      <w:proofErr w:type="spellStart"/>
      <w:r>
        <w:t>Hymel</w:t>
      </w:r>
      <w:proofErr w:type="spellEnd"/>
      <w:r>
        <w:t xml:space="preserve">, </w:t>
      </w:r>
      <w:proofErr w:type="spellStart"/>
      <w:r>
        <w:t>leren</w:t>
      </w:r>
      <w:proofErr w:type="spellEnd"/>
      <w:r>
        <w:t xml:space="preserve"> aber nimmer mehr </w:t>
      </w:r>
      <w:proofErr w:type="spellStart"/>
      <w:r>
        <w:t>yhre</w:t>
      </w:r>
      <w:proofErr w:type="spellEnd"/>
      <w:r>
        <w:t xml:space="preserve"> böse </w:t>
      </w:r>
      <w:proofErr w:type="spellStart"/>
      <w:r>
        <w:t>Untugent</w:t>
      </w:r>
      <w:proofErr w:type="spellEnd"/>
      <w:r>
        <w:t xml:space="preserve"> tödten. Man </w:t>
      </w:r>
      <w:proofErr w:type="spellStart"/>
      <w:r>
        <w:t>solt</w:t>
      </w:r>
      <w:proofErr w:type="spellEnd"/>
      <w:r>
        <w:t xml:space="preserve"> fasten, </w:t>
      </w:r>
      <w:proofErr w:type="spellStart"/>
      <w:r>
        <w:t>unnd</w:t>
      </w:r>
      <w:proofErr w:type="spellEnd"/>
      <w:r>
        <w:t xml:space="preserve"> alle </w:t>
      </w:r>
      <w:proofErr w:type="spellStart"/>
      <w:r>
        <w:t>Ubung</w:t>
      </w:r>
      <w:proofErr w:type="spellEnd"/>
      <w:r>
        <w:t xml:space="preserve"> dahin </w:t>
      </w:r>
      <w:proofErr w:type="spellStart"/>
      <w:r>
        <w:t>leyten</w:t>
      </w:r>
      <w:proofErr w:type="spellEnd"/>
      <w:r>
        <w:t xml:space="preserve">, das sie den alten Adam die sündlich Natur, druckten und </w:t>
      </w:r>
      <w:proofErr w:type="spellStart"/>
      <w:r>
        <w:t>geweneten</w:t>
      </w:r>
      <w:proofErr w:type="spellEnd"/>
      <w:r>
        <w:t xml:space="preserve"> zu </w:t>
      </w:r>
      <w:proofErr w:type="spellStart"/>
      <w:r>
        <w:t>emperen</w:t>
      </w:r>
      <w:proofErr w:type="spellEnd"/>
      <w:r>
        <w:t xml:space="preserve"> alles des, das </w:t>
      </w:r>
      <w:proofErr w:type="spellStart"/>
      <w:r>
        <w:t>disem</w:t>
      </w:r>
      <w:proofErr w:type="spellEnd"/>
      <w:r>
        <w:t xml:space="preserve"> Leben lustig ist, und also zum Todt </w:t>
      </w:r>
      <w:proofErr w:type="spellStart"/>
      <w:r>
        <w:t>teglich</w:t>
      </w:r>
      <w:proofErr w:type="spellEnd"/>
      <w:r>
        <w:t xml:space="preserve"> mehr und mehr </w:t>
      </w:r>
      <w:proofErr w:type="spellStart"/>
      <w:r>
        <w:t>bereyt</w:t>
      </w:r>
      <w:proofErr w:type="spellEnd"/>
      <w:r>
        <w:t xml:space="preserve"> machen, das der </w:t>
      </w:r>
      <w:proofErr w:type="spellStart"/>
      <w:r>
        <w:t>Tauff</w:t>
      </w:r>
      <w:proofErr w:type="spellEnd"/>
      <w:r>
        <w:t xml:space="preserve"> gnug geschehe. Und aller der selben </w:t>
      </w:r>
      <w:proofErr w:type="spellStart"/>
      <w:r>
        <w:t>Ubungen</w:t>
      </w:r>
      <w:proofErr w:type="spellEnd"/>
      <w:r>
        <w:t xml:space="preserve"> und Mühe </w:t>
      </w:r>
      <w:proofErr w:type="spellStart"/>
      <w:r>
        <w:t>solt</w:t>
      </w:r>
      <w:proofErr w:type="spellEnd"/>
      <w:r>
        <w:t xml:space="preserve"> man Masse </w:t>
      </w:r>
      <w:proofErr w:type="spellStart"/>
      <w:r>
        <w:t>nemen</w:t>
      </w:r>
      <w:proofErr w:type="spellEnd"/>
      <w:r>
        <w:t xml:space="preserve"> </w:t>
      </w:r>
      <w:proofErr w:type="spellStart"/>
      <w:r>
        <w:t>nit</w:t>
      </w:r>
      <w:proofErr w:type="spellEnd"/>
      <w:r>
        <w:t xml:space="preserve"> nach der </w:t>
      </w:r>
      <w:proofErr w:type="spellStart"/>
      <w:r>
        <w:t>Zal</w:t>
      </w:r>
      <w:proofErr w:type="spellEnd"/>
      <w:r>
        <w:t xml:space="preserve"> noch Grösse, sonder nach der </w:t>
      </w:r>
      <w:proofErr w:type="spellStart"/>
      <w:r>
        <w:t>Foderung</w:t>
      </w:r>
      <w:proofErr w:type="spellEnd"/>
      <w:r>
        <w:t xml:space="preserve"> der </w:t>
      </w:r>
      <w:proofErr w:type="spellStart"/>
      <w:r>
        <w:t>Tauff</w:t>
      </w:r>
      <w:proofErr w:type="spellEnd"/>
      <w:r>
        <w:t xml:space="preserve">, das ist, das </w:t>
      </w:r>
      <w:proofErr w:type="spellStart"/>
      <w:r>
        <w:t>eyn</w:t>
      </w:r>
      <w:proofErr w:type="spellEnd"/>
      <w:r>
        <w:t xml:space="preserve"> </w:t>
      </w:r>
      <w:proofErr w:type="spellStart"/>
      <w:r>
        <w:t>ydlicher</w:t>
      </w:r>
      <w:proofErr w:type="spellEnd"/>
      <w:r>
        <w:t xml:space="preserve"> die </w:t>
      </w:r>
      <w:proofErr w:type="spellStart"/>
      <w:r>
        <w:t>Ubung</w:t>
      </w:r>
      <w:proofErr w:type="spellEnd"/>
      <w:r>
        <w:t xml:space="preserve"> </w:t>
      </w:r>
      <w:proofErr w:type="spellStart"/>
      <w:r>
        <w:t>unnd</w:t>
      </w:r>
      <w:proofErr w:type="spellEnd"/>
      <w:r>
        <w:t xml:space="preserve"> so viel an sich </w:t>
      </w:r>
      <w:proofErr w:type="spellStart"/>
      <w:r>
        <w:t>neme</w:t>
      </w:r>
      <w:proofErr w:type="spellEnd"/>
      <w:r>
        <w:t xml:space="preserve">, wie und so viel </w:t>
      </w:r>
      <w:proofErr w:type="spellStart"/>
      <w:r>
        <w:t>yhm</w:t>
      </w:r>
      <w:proofErr w:type="spellEnd"/>
      <w:r>
        <w:t xml:space="preserve"> nütz und gut </w:t>
      </w:r>
      <w:proofErr w:type="spellStart"/>
      <w:r>
        <w:t>were</w:t>
      </w:r>
      <w:proofErr w:type="spellEnd"/>
      <w:r>
        <w:t xml:space="preserve">, die sündliche Natur zu drucken, und zum Todt schicken, die selben auch ablassen und mehren, darnach man </w:t>
      </w:r>
      <w:proofErr w:type="spellStart"/>
      <w:r>
        <w:t>befünde</w:t>
      </w:r>
      <w:proofErr w:type="spellEnd"/>
      <w:r>
        <w:t xml:space="preserve">, die </w:t>
      </w:r>
      <w:proofErr w:type="spellStart"/>
      <w:r>
        <w:t>Sündt</w:t>
      </w:r>
      <w:proofErr w:type="spellEnd"/>
      <w:r>
        <w:t xml:space="preserve"> </w:t>
      </w:r>
      <w:proofErr w:type="spellStart"/>
      <w:r>
        <w:t>abnemen</w:t>
      </w:r>
      <w:proofErr w:type="spellEnd"/>
      <w:r>
        <w:t xml:space="preserve">. So </w:t>
      </w:r>
      <w:proofErr w:type="spellStart"/>
      <w:r>
        <w:t>faren</w:t>
      </w:r>
      <w:proofErr w:type="spellEnd"/>
      <w:r>
        <w:t xml:space="preserve"> sie daher, </w:t>
      </w:r>
      <w:proofErr w:type="spellStart"/>
      <w:r>
        <w:t>unnd</w:t>
      </w:r>
      <w:proofErr w:type="spellEnd"/>
      <w:r>
        <w:t xml:space="preserve"> laden </w:t>
      </w:r>
      <w:proofErr w:type="spellStart"/>
      <w:r>
        <w:t>auff</w:t>
      </w:r>
      <w:proofErr w:type="spellEnd"/>
      <w:r>
        <w:t xml:space="preserve"> sich </w:t>
      </w:r>
      <w:proofErr w:type="spellStart"/>
      <w:r>
        <w:t>dis</w:t>
      </w:r>
      <w:proofErr w:type="spellEnd"/>
      <w:r>
        <w:t xml:space="preserve"> </w:t>
      </w:r>
      <w:proofErr w:type="spellStart"/>
      <w:r>
        <w:t>unnd</w:t>
      </w:r>
      <w:proofErr w:type="spellEnd"/>
      <w:r>
        <w:t xml:space="preserve"> das, thun </w:t>
      </w:r>
      <w:proofErr w:type="spellStart"/>
      <w:r>
        <w:t>ytzt</w:t>
      </w:r>
      <w:proofErr w:type="spellEnd"/>
      <w:r>
        <w:t xml:space="preserve"> also, </w:t>
      </w:r>
      <w:proofErr w:type="spellStart"/>
      <w:r>
        <w:t>ytzt</w:t>
      </w:r>
      <w:proofErr w:type="spellEnd"/>
      <w:r>
        <w:t xml:space="preserve"> anders, nur nach der Larven und Ansehen des </w:t>
      </w:r>
      <w:proofErr w:type="spellStart"/>
      <w:r>
        <w:t>Wercks</w:t>
      </w:r>
      <w:proofErr w:type="spellEnd"/>
      <w:r>
        <w:t xml:space="preserve">, darnach </w:t>
      </w:r>
      <w:proofErr w:type="spellStart"/>
      <w:r>
        <w:t>gschwindt</w:t>
      </w:r>
      <w:proofErr w:type="spellEnd"/>
      <w:r>
        <w:t xml:space="preserve"> </w:t>
      </w:r>
      <w:proofErr w:type="spellStart"/>
      <w:r>
        <w:t>widder</w:t>
      </w:r>
      <w:proofErr w:type="spellEnd"/>
      <w:r>
        <w:t xml:space="preserve"> </w:t>
      </w:r>
      <w:proofErr w:type="spellStart"/>
      <w:r>
        <w:t>faren</w:t>
      </w:r>
      <w:proofErr w:type="spellEnd"/>
      <w:r>
        <w:t xml:space="preserve"> lassen, und also </w:t>
      </w:r>
      <w:proofErr w:type="spellStart"/>
      <w:r>
        <w:t>gantz</w:t>
      </w:r>
      <w:proofErr w:type="spellEnd"/>
      <w:r>
        <w:t xml:space="preserve"> </w:t>
      </w:r>
      <w:proofErr w:type="spellStart"/>
      <w:r>
        <w:t>unbestendig</w:t>
      </w:r>
      <w:proofErr w:type="spellEnd"/>
      <w:r>
        <w:t xml:space="preserve"> werden, das nimmer nichts </w:t>
      </w:r>
      <w:proofErr w:type="spellStart"/>
      <w:r>
        <w:t>auß</w:t>
      </w:r>
      <w:proofErr w:type="spellEnd"/>
      <w:r>
        <w:t xml:space="preserve"> ihn </w:t>
      </w:r>
      <w:proofErr w:type="spellStart"/>
      <w:r>
        <w:t>wirdt</w:t>
      </w:r>
      <w:proofErr w:type="spellEnd"/>
      <w:r>
        <w:t xml:space="preserve">. Etlich drüber die </w:t>
      </w:r>
      <w:proofErr w:type="spellStart"/>
      <w:r>
        <w:t>Köpff</w:t>
      </w:r>
      <w:proofErr w:type="spellEnd"/>
      <w:r>
        <w:t xml:space="preserve"> zu brechen, </w:t>
      </w:r>
      <w:proofErr w:type="spellStart"/>
      <w:r>
        <w:t>unnd</w:t>
      </w:r>
      <w:proofErr w:type="spellEnd"/>
      <w:r>
        <w:t xml:space="preserve"> die Natur verderben, das sie noch </w:t>
      </w:r>
      <w:proofErr w:type="spellStart"/>
      <w:r>
        <w:t>yhn</w:t>
      </w:r>
      <w:proofErr w:type="spellEnd"/>
      <w:r>
        <w:t xml:space="preserve"> noch anderen nutz </w:t>
      </w:r>
      <w:proofErr w:type="spellStart"/>
      <w:r>
        <w:t>sindt</w:t>
      </w:r>
      <w:proofErr w:type="spellEnd"/>
      <w:r>
        <w:t xml:space="preserve">. Das </w:t>
      </w:r>
      <w:proofErr w:type="spellStart"/>
      <w:r>
        <w:t>sindt</w:t>
      </w:r>
      <w:proofErr w:type="spellEnd"/>
      <w:r>
        <w:t xml:space="preserve"> alles Früchte der </w:t>
      </w:r>
      <w:proofErr w:type="spellStart"/>
      <w:r>
        <w:t>Lere</w:t>
      </w:r>
      <w:proofErr w:type="spellEnd"/>
      <w:r>
        <w:t xml:space="preserve">, die uns besessen hat, das wir meynen, nach der </w:t>
      </w:r>
      <w:proofErr w:type="spellStart"/>
      <w:r>
        <w:t>Rew</w:t>
      </w:r>
      <w:proofErr w:type="spellEnd"/>
      <w:r>
        <w:t xml:space="preserve"> oder </w:t>
      </w:r>
      <w:proofErr w:type="spellStart"/>
      <w:r>
        <w:t>Tauff</w:t>
      </w:r>
      <w:proofErr w:type="spellEnd"/>
      <w:r>
        <w:t xml:space="preserve"> on </w:t>
      </w:r>
      <w:proofErr w:type="spellStart"/>
      <w:r>
        <w:t>Sündt</w:t>
      </w:r>
      <w:proofErr w:type="spellEnd"/>
      <w:r>
        <w:t xml:space="preserve"> zu sein </w:t>
      </w:r>
      <w:proofErr w:type="spellStart"/>
      <w:r>
        <w:t>unnd</w:t>
      </w:r>
      <w:proofErr w:type="spellEnd"/>
      <w:r>
        <w:t xml:space="preserve"> die </w:t>
      </w:r>
      <w:proofErr w:type="spellStart"/>
      <w:r>
        <w:t>gutten</w:t>
      </w:r>
      <w:proofErr w:type="spellEnd"/>
      <w:r>
        <w:t xml:space="preserve"> </w:t>
      </w:r>
      <w:proofErr w:type="spellStart"/>
      <w:r>
        <w:t>Werck</w:t>
      </w:r>
      <w:proofErr w:type="spellEnd"/>
      <w:r>
        <w:t xml:space="preserve"> und </w:t>
      </w:r>
      <w:proofErr w:type="spellStart"/>
      <w:r>
        <w:t>nit</w:t>
      </w:r>
      <w:proofErr w:type="spellEnd"/>
      <w:r>
        <w:t xml:space="preserve"> Sünd zu vertilgen, sonder frey für sich </w:t>
      </w:r>
      <w:proofErr w:type="spellStart"/>
      <w:r>
        <w:t>selbs</w:t>
      </w:r>
      <w:proofErr w:type="spellEnd"/>
      <w:r>
        <w:t xml:space="preserve"> der </w:t>
      </w:r>
      <w:proofErr w:type="spellStart"/>
      <w:r>
        <w:t>Menige</w:t>
      </w:r>
      <w:proofErr w:type="spellEnd"/>
      <w:r>
        <w:t xml:space="preserve"> </w:t>
      </w:r>
      <w:proofErr w:type="spellStart"/>
      <w:r>
        <w:t>samlen</w:t>
      </w:r>
      <w:proofErr w:type="spellEnd"/>
      <w:r>
        <w:t xml:space="preserve"> </w:t>
      </w:r>
      <w:proofErr w:type="spellStart"/>
      <w:r>
        <w:t>odder</w:t>
      </w:r>
      <w:proofErr w:type="spellEnd"/>
      <w:r>
        <w:t xml:space="preserve"> den gethanen Sünden gnug thun. Da </w:t>
      </w:r>
      <w:proofErr w:type="spellStart"/>
      <w:r>
        <w:t>helffen</w:t>
      </w:r>
      <w:proofErr w:type="spellEnd"/>
      <w:r>
        <w:t xml:space="preserve"> zu die Prediger, die der lieben </w:t>
      </w:r>
      <w:proofErr w:type="spellStart"/>
      <w:r>
        <w:t>Heyligen</w:t>
      </w:r>
      <w:proofErr w:type="spellEnd"/>
      <w:r>
        <w:t xml:space="preserve"> </w:t>
      </w:r>
      <w:proofErr w:type="spellStart"/>
      <w:r>
        <w:t>Legendt</w:t>
      </w:r>
      <w:proofErr w:type="spellEnd"/>
      <w:r>
        <w:t xml:space="preserve"> und </w:t>
      </w:r>
      <w:proofErr w:type="spellStart"/>
      <w:r>
        <w:t>Werck</w:t>
      </w:r>
      <w:proofErr w:type="spellEnd"/>
      <w:r>
        <w:t xml:space="preserve"> nicht </w:t>
      </w:r>
      <w:proofErr w:type="spellStart"/>
      <w:r>
        <w:t>weyßlich</w:t>
      </w:r>
      <w:proofErr w:type="spellEnd"/>
      <w:r>
        <w:t xml:space="preserve"> predigen, </w:t>
      </w:r>
      <w:proofErr w:type="spellStart"/>
      <w:r>
        <w:t>unnd</w:t>
      </w:r>
      <w:proofErr w:type="spellEnd"/>
      <w:r>
        <w:t xml:space="preserve"> </w:t>
      </w:r>
      <w:proofErr w:type="spellStart"/>
      <w:r>
        <w:t>gemeyn</w:t>
      </w:r>
      <w:proofErr w:type="spellEnd"/>
      <w:r>
        <w:t xml:space="preserve"> Exempel darauß machen, so fallen denn </w:t>
      </w:r>
      <w:proofErr w:type="spellStart"/>
      <w:r>
        <w:t>drauff</w:t>
      </w:r>
      <w:proofErr w:type="spellEnd"/>
      <w:r>
        <w:t xml:space="preserve">, die </w:t>
      </w:r>
      <w:proofErr w:type="spellStart"/>
      <w:r>
        <w:t>Unverstendigen</w:t>
      </w:r>
      <w:proofErr w:type="spellEnd"/>
      <w:r>
        <w:t xml:space="preserve">, </w:t>
      </w:r>
      <w:proofErr w:type="spellStart"/>
      <w:r>
        <w:t>unnd</w:t>
      </w:r>
      <w:proofErr w:type="spellEnd"/>
      <w:r>
        <w:t xml:space="preserve"> </w:t>
      </w:r>
      <w:proofErr w:type="spellStart"/>
      <w:r>
        <w:t>wircken</w:t>
      </w:r>
      <w:proofErr w:type="spellEnd"/>
      <w:r>
        <w:t xml:space="preserve"> </w:t>
      </w:r>
      <w:proofErr w:type="spellStart"/>
      <w:r>
        <w:t>yhr</w:t>
      </w:r>
      <w:proofErr w:type="spellEnd"/>
      <w:r>
        <w:t xml:space="preserve"> Verderben, </w:t>
      </w:r>
      <w:proofErr w:type="spellStart"/>
      <w:r>
        <w:t>auß</w:t>
      </w:r>
      <w:proofErr w:type="spellEnd"/>
      <w:r>
        <w:t xml:space="preserve"> der </w:t>
      </w:r>
      <w:proofErr w:type="spellStart"/>
      <w:r>
        <w:t>heyligen</w:t>
      </w:r>
      <w:proofErr w:type="spellEnd"/>
      <w:r>
        <w:t xml:space="preserve"> Exempel. </w:t>
      </w:r>
      <w:proofErr w:type="spellStart"/>
      <w:r>
        <w:t>Got</w:t>
      </w:r>
      <w:proofErr w:type="spellEnd"/>
      <w:r>
        <w:t xml:space="preserve"> hat </w:t>
      </w:r>
      <w:proofErr w:type="spellStart"/>
      <w:r>
        <w:t>eynem</w:t>
      </w:r>
      <w:proofErr w:type="spellEnd"/>
      <w:r>
        <w:t xml:space="preserve"> </w:t>
      </w:r>
      <w:proofErr w:type="spellStart"/>
      <w:r>
        <w:t>yedlichen</w:t>
      </w:r>
      <w:proofErr w:type="spellEnd"/>
      <w:r>
        <w:t xml:space="preserve"> Heiligen seine sondere </w:t>
      </w:r>
      <w:proofErr w:type="spellStart"/>
      <w:r>
        <w:t>Weyse</w:t>
      </w:r>
      <w:proofErr w:type="spellEnd"/>
      <w:r>
        <w:t xml:space="preserve"> und Gnad geben, seiner </w:t>
      </w:r>
      <w:proofErr w:type="spellStart"/>
      <w:r>
        <w:t>Tauff</w:t>
      </w:r>
      <w:proofErr w:type="spellEnd"/>
      <w:r>
        <w:t xml:space="preserve"> Folge zu thun. Die </w:t>
      </w:r>
      <w:proofErr w:type="spellStart"/>
      <w:r>
        <w:t>Tauff</w:t>
      </w:r>
      <w:proofErr w:type="spellEnd"/>
      <w:r>
        <w:t xml:space="preserve"> aber mit </w:t>
      </w:r>
      <w:proofErr w:type="spellStart"/>
      <w:r>
        <w:t>irer</w:t>
      </w:r>
      <w:proofErr w:type="spellEnd"/>
      <w:r>
        <w:t xml:space="preserve"> Bedeutung ist allen ein gemein </w:t>
      </w:r>
      <w:proofErr w:type="spellStart"/>
      <w:r>
        <w:t>mas</w:t>
      </w:r>
      <w:proofErr w:type="spellEnd"/>
      <w:r>
        <w:t xml:space="preserve"> gesetzt, das </w:t>
      </w:r>
      <w:proofErr w:type="spellStart"/>
      <w:r>
        <w:t>eyn</w:t>
      </w:r>
      <w:proofErr w:type="spellEnd"/>
      <w:r>
        <w:t xml:space="preserve"> </w:t>
      </w:r>
      <w:proofErr w:type="spellStart"/>
      <w:r>
        <w:t>yedlicher</w:t>
      </w:r>
      <w:proofErr w:type="spellEnd"/>
      <w:r>
        <w:t xml:space="preserve"> seines Standes sich </w:t>
      </w:r>
      <w:proofErr w:type="spellStart"/>
      <w:r>
        <w:t>prüffe</w:t>
      </w:r>
      <w:proofErr w:type="spellEnd"/>
      <w:r>
        <w:t xml:space="preserve">, welche Weise </w:t>
      </w:r>
      <w:proofErr w:type="spellStart"/>
      <w:r>
        <w:t>yhm</w:t>
      </w:r>
      <w:proofErr w:type="spellEnd"/>
      <w:r>
        <w:t xml:space="preserve"> am besten </w:t>
      </w:r>
      <w:proofErr w:type="spellStart"/>
      <w:r>
        <w:t>forderlich</w:t>
      </w:r>
      <w:proofErr w:type="spellEnd"/>
      <w:r>
        <w:t xml:space="preserve"> sey, der </w:t>
      </w:r>
      <w:proofErr w:type="spellStart"/>
      <w:r>
        <w:t>Tauff</w:t>
      </w:r>
      <w:proofErr w:type="spellEnd"/>
      <w:r>
        <w:t xml:space="preserve"> gnug zu thun, das ist die </w:t>
      </w:r>
      <w:proofErr w:type="spellStart"/>
      <w:r>
        <w:t>Sündt</w:t>
      </w:r>
      <w:proofErr w:type="spellEnd"/>
      <w:r>
        <w:t xml:space="preserve"> zu tödten </w:t>
      </w:r>
      <w:proofErr w:type="spellStart"/>
      <w:r>
        <w:t>unnd</w:t>
      </w:r>
      <w:proofErr w:type="spellEnd"/>
      <w:r>
        <w:t xml:space="preserve"> sterben, </w:t>
      </w:r>
      <w:proofErr w:type="spellStart"/>
      <w:r>
        <w:t>auff</w:t>
      </w:r>
      <w:proofErr w:type="spellEnd"/>
      <w:r>
        <w:t xml:space="preserve"> das also leicht und </w:t>
      </w:r>
      <w:proofErr w:type="spellStart"/>
      <w:r>
        <w:t>senfft</w:t>
      </w:r>
      <w:proofErr w:type="spellEnd"/>
      <w:r>
        <w:t xml:space="preserve"> werde die Bürde Christi, und nicht </w:t>
      </w:r>
      <w:proofErr w:type="spellStart"/>
      <w:r>
        <w:t>mitt</w:t>
      </w:r>
      <w:proofErr w:type="spellEnd"/>
      <w:r>
        <w:t xml:space="preserve"> Engsten </w:t>
      </w:r>
      <w:proofErr w:type="spellStart"/>
      <w:r>
        <w:t>unnd</w:t>
      </w:r>
      <w:proofErr w:type="spellEnd"/>
      <w:r>
        <w:t xml:space="preserve"> Sorge zu gehe wie von den selben Salomon sagt. Die </w:t>
      </w:r>
      <w:proofErr w:type="spellStart"/>
      <w:r>
        <w:t>Werck</w:t>
      </w:r>
      <w:proofErr w:type="spellEnd"/>
      <w:r>
        <w:t xml:space="preserve"> der Unweisen </w:t>
      </w:r>
      <w:proofErr w:type="spellStart"/>
      <w:r>
        <w:t>marteret</w:t>
      </w:r>
      <w:proofErr w:type="spellEnd"/>
      <w:r>
        <w:t xml:space="preserve"> sie nur. </w:t>
      </w:r>
      <w:proofErr w:type="spellStart"/>
      <w:r>
        <w:t>Darumb</w:t>
      </w:r>
      <w:proofErr w:type="spellEnd"/>
      <w:r>
        <w:t xml:space="preserve"> das sie den Weg zu der Stadt nicht wissen. Denn eben wie die </w:t>
      </w:r>
      <w:proofErr w:type="spellStart"/>
      <w:r>
        <w:t>geengstet</w:t>
      </w:r>
      <w:proofErr w:type="spellEnd"/>
      <w:r>
        <w:t xml:space="preserve"> </w:t>
      </w:r>
      <w:proofErr w:type="spellStart"/>
      <w:r>
        <w:t>sindt</w:t>
      </w:r>
      <w:proofErr w:type="spellEnd"/>
      <w:r>
        <w:t xml:space="preserve">, die zu der Stadt wöllen, und treffen den Weg nicht. Also ists mit diesen auch, das alle ihr Leben und </w:t>
      </w:r>
      <w:proofErr w:type="spellStart"/>
      <w:r>
        <w:t>Wircken</w:t>
      </w:r>
      <w:proofErr w:type="spellEnd"/>
      <w:r>
        <w:t xml:space="preserve"> </w:t>
      </w:r>
      <w:proofErr w:type="spellStart"/>
      <w:r>
        <w:t>wirdt</w:t>
      </w:r>
      <w:proofErr w:type="spellEnd"/>
      <w:r>
        <w:t xml:space="preserve"> ihn </w:t>
      </w:r>
      <w:proofErr w:type="spellStart"/>
      <w:r>
        <w:t>sawr</w:t>
      </w:r>
      <w:proofErr w:type="spellEnd"/>
      <w:r>
        <w:t xml:space="preserve">, und richten doch nichts aus. </w:t>
      </w:r>
    </w:p>
    <w:p w14:paraId="3E5D6EFE"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achzehenden</w:t>
      </w:r>
      <w:proofErr w:type="spellEnd"/>
      <w:r>
        <w:t xml:space="preserve">, daher gehört nun die </w:t>
      </w:r>
      <w:proofErr w:type="spellStart"/>
      <w:r>
        <w:t>gemeyne</w:t>
      </w:r>
      <w:proofErr w:type="spellEnd"/>
      <w:r>
        <w:t xml:space="preserve"> Frag, ob die </w:t>
      </w:r>
      <w:proofErr w:type="spellStart"/>
      <w:r>
        <w:t>Tauff</w:t>
      </w:r>
      <w:proofErr w:type="spellEnd"/>
      <w:r>
        <w:t xml:space="preserve"> und </w:t>
      </w:r>
      <w:proofErr w:type="spellStart"/>
      <w:r>
        <w:t>Gelübd</w:t>
      </w:r>
      <w:proofErr w:type="spellEnd"/>
      <w:r>
        <w:t xml:space="preserve"> die wir da </w:t>
      </w:r>
      <w:proofErr w:type="spellStart"/>
      <w:r>
        <w:t>Got</w:t>
      </w:r>
      <w:proofErr w:type="spellEnd"/>
      <w:r>
        <w:t xml:space="preserve"> gethan, mehr oder grösser </w:t>
      </w:r>
      <w:proofErr w:type="spellStart"/>
      <w:r>
        <w:t>sindt</w:t>
      </w:r>
      <w:proofErr w:type="spellEnd"/>
      <w:r>
        <w:t xml:space="preserve"> denn die </w:t>
      </w:r>
      <w:proofErr w:type="spellStart"/>
      <w:r>
        <w:t>Gelübd</w:t>
      </w:r>
      <w:proofErr w:type="spellEnd"/>
      <w:r>
        <w:t xml:space="preserve"> der </w:t>
      </w:r>
      <w:proofErr w:type="spellStart"/>
      <w:r>
        <w:t>Keuscheyt</w:t>
      </w:r>
      <w:proofErr w:type="spellEnd"/>
      <w:r>
        <w:t xml:space="preserve">, Priesterschafft, </w:t>
      </w:r>
      <w:proofErr w:type="spellStart"/>
      <w:r>
        <w:t>Geystligkeyt</w:t>
      </w:r>
      <w:proofErr w:type="spellEnd"/>
      <w:r>
        <w:t xml:space="preserve">, so doch die </w:t>
      </w:r>
      <w:proofErr w:type="spellStart"/>
      <w:r>
        <w:t>Tauff</w:t>
      </w:r>
      <w:proofErr w:type="spellEnd"/>
      <w:r>
        <w:t xml:space="preserve"> </w:t>
      </w:r>
      <w:proofErr w:type="spellStart"/>
      <w:r>
        <w:t>gemeyn</w:t>
      </w:r>
      <w:proofErr w:type="spellEnd"/>
      <w:r>
        <w:t xml:space="preserve"> ist allen Christen, und man es achtet die </w:t>
      </w:r>
      <w:proofErr w:type="spellStart"/>
      <w:r>
        <w:t>Geystlichen</w:t>
      </w:r>
      <w:proofErr w:type="spellEnd"/>
      <w:r>
        <w:t xml:space="preserve"> </w:t>
      </w:r>
      <w:proofErr w:type="spellStart"/>
      <w:r>
        <w:t>eyn</w:t>
      </w:r>
      <w:proofErr w:type="spellEnd"/>
      <w:r>
        <w:t xml:space="preserve"> besonders haben und </w:t>
      </w:r>
      <w:proofErr w:type="spellStart"/>
      <w:r>
        <w:t>höhers</w:t>
      </w:r>
      <w:proofErr w:type="spellEnd"/>
      <w:r>
        <w:t xml:space="preserve">. Antwort, ist </w:t>
      </w:r>
      <w:proofErr w:type="spellStart"/>
      <w:r>
        <w:t>auß</w:t>
      </w:r>
      <w:proofErr w:type="spellEnd"/>
      <w:r>
        <w:t xml:space="preserve"> den vorgesagten leichtlich zu finden. Denn </w:t>
      </w:r>
      <w:proofErr w:type="spellStart"/>
      <w:r>
        <w:t>inn</w:t>
      </w:r>
      <w:proofErr w:type="spellEnd"/>
      <w:r>
        <w:t xml:space="preserve"> der </w:t>
      </w:r>
      <w:proofErr w:type="spellStart"/>
      <w:r>
        <w:t>Tauffe</w:t>
      </w:r>
      <w:proofErr w:type="spellEnd"/>
      <w:r>
        <w:t xml:space="preserve"> geloben wir alle </w:t>
      </w:r>
      <w:proofErr w:type="spellStart"/>
      <w:r>
        <w:t>gleych</w:t>
      </w:r>
      <w:proofErr w:type="spellEnd"/>
      <w:r>
        <w:t xml:space="preserve"> </w:t>
      </w:r>
      <w:proofErr w:type="spellStart"/>
      <w:r>
        <w:t>eyn</w:t>
      </w:r>
      <w:proofErr w:type="spellEnd"/>
      <w:r>
        <w:t xml:space="preserve"> Ding, die </w:t>
      </w:r>
      <w:proofErr w:type="spellStart"/>
      <w:r>
        <w:t>Sündt</w:t>
      </w:r>
      <w:proofErr w:type="spellEnd"/>
      <w:r>
        <w:t xml:space="preserve"> zu tödten und </w:t>
      </w:r>
      <w:proofErr w:type="spellStart"/>
      <w:r>
        <w:t>heylig</w:t>
      </w:r>
      <w:proofErr w:type="spellEnd"/>
      <w:r>
        <w:t xml:space="preserve"> zu werden durch Gottes </w:t>
      </w:r>
      <w:proofErr w:type="spellStart"/>
      <w:r>
        <w:t>Wircken</w:t>
      </w:r>
      <w:proofErr w:type="spellEnd"/>
      <w:r>
        <w:t xml:space="preserve"> und Gnad, dem </w:t>
      </w:r>
      <w:proofErr w:type="spellStart"/>
      <w:r>
        <w:t>wyr</w:t>
      </w:r>
      <w:proofErr w:type="spellEnd"/>
      <w:r>
        <w:t xml:space="preserve"> uns dargeben und opfern, wie </w:t>
      </w:r>
      <w:proofErr w:type="spellStart"/>
      <w:r>
        <w:t>eyn</w:t>
      </w:r>
      <w:proofErr w:type="spellEnd"/>
      <w:r>
        <w:t xml:space="preserve"> </w:t>
      </w:r>
      <w:proofErr w:type="spellStart"/>
      <w:r>
        <w:t>Tahen</w:t>
      </w:r>
      <w:proofErr w:type="spellEnd"/>
      <w:r>
        <w:t xml:space="preserve"> dem Häffner, und ist da </w:t>
      </w:r>
      <w:proofErr w:type="spellStart"/>
      <w:r>
        <w:t>keyner</w:t>
      </w:r>
      <w:proofErr w:type="spellEnd"/>
      <w:r>
        <w:t xml:space="preserve"> besser denn der ander. Aber der selben </w:t>
      </w:r>
      <w:proofErr w:type="spellStart"/>
      <w:r>
        <w:t>Tauff</w:t>
      </w:r>
      <w:proofErr w:type="spellEnd"/>
      <w:r>
        <w:t xml:space="preserve"> folge zu thun, das die </w:t>
      </w:r>
      <w:proofErr w:type="spellStart"/>
      <w:r>
        <w:t>Sündt</w:t>
      </w:r>
      <w:proofErr w:type="spellEnd"/>
      <w:r>
        <w:t xml:space="preserve"> ertödtet werde, mag nicht </w:t>
      </w:r>
      <w:proofErr w:type="spellStart"/>
      <w:r>
        <w:t>eyne</w:t>
      </w:r>
      <w:proofErr w:type="spellEnd"/>
      <w:r>
        <w:t xml:space="preserve"> Weise oder Stand sein. </w:t>
      </w:r>
      <w:proofErr w:type="spellStart"/>
      <w:r>
        <w:t>Darumb</w:t>
      </w:r>
      <w:proofErr w:type="spellEnd"/>
      <w:r>
        <w:t xml:space="preserve"> hab ich gesagt, ein </w:t>
      </w:r>
      <w:proofErr w:type="spellStart"/>
      <w:r>
        <w:t>ydlicher</w:t>
      </w:r>
      <w:proofErr w:type="spellEnd"/>
      <w:r>
        <w:t xml:space="preserve"> </w:t>
      </w:r>
      <w:proofErr w:type="spellStart"/>
      <w:r>
        <w:t>mus</w:t>
      </w:r>
      <w:proofErr w:type="spellEnd"/>
      <w:r>
        <w:t xml:space="preserve"> sich </w:t>
      </w:r>
      <w:proofErr w:type="spellStart"/>
      <w:r>
        <w:t>selbs</w:t>
      </w:r>
      <w:proofErr w:type="spellEnd"/>
      <w:r>
        <w:t xml:space="preserve"> </w:t>
      </w:r>
      <w:proofErr w:type="spellStart"/>
      <w:r>
        <w:t>brüffen</w:t>
      </w:r>
      <w:proofErr w:type="spellEnd"/>
      <w:r>
        <w:t xml:space="preserve">, in welchem </w:t>
      </w:r>
      <w:proofErr w:type="spellStart"/>
      <w:r>
        <w:t>Standt</w:t>
      </w:r>
      <w:proofErr w:type="spellEnd"/>
      <w:r>
        <w:t xml:space="preserve"> er am besten die </w:t>
      </w:r>
      <w:proofErr w:type="spellStart"/>
      <w:r>
        <w:t>Sündt</w:t>
      </w:r>
      <w:proofErr w:type="spellEnd"/>
      <w:r>
        <w:t xml:space="preserve"> </w:t>
      </w:r>
      <w:proofErr w:type="spellStart"/>
      <w:r>
        <w:t>müge</w:t>
      </w:r>
      <w:proofErr w:type="spellEnd"/>
      <w:r>
        <w:t xml:space="preserve"> tödten, und die Natur </w:t>
      </w:r>
      <w:proofErr w:type="spellStart"/>
      <w:r>
        <w:t>dempffen</w:t>
      </w:r>
      <w:proofErr w:type="spellEnd"/>
      <w:r>
        <w:t xml:space="preserve">. Also ist es war, das </w:t>
      </w:r>
      <w:proofErr w:type="spellStart"/>
      <w:r>
        <w:t>keyn</w:t>
      </w:r>
      <w:proofErr w:type="spellEnd"/>
      <w:r>
        <w:t xml:space="preserve"> höher, besser, grösser </w:t>
      </w:r>
      <w:proofErr w:type="spellStart"/>
      <w:r>
        <w:t>Gelübdt</w:t>
      </w:r>
      <w:proofErr w:type="spellEnd"/>
      <w:r>
        <w:t xml:space="preserve"> ist, denn der </w:t>
      </w:r>
      <w:proofErr w:type="spellStart"/>
      <w:r>
        <w:t>Tauff</w:t>
      </w:r>
      <w:proofErr w:type="spellEnd"/>
      <w:r>
        <w:t xml:space="preserve"> </w:t>
      </w:r>
      <w:proofErr w:type="spellStart"/>
      <w:r>
        <w:t>Gelübdt</w:t>
      </w:r>
      <w:proofErr w:type="spellEnd"/>
      <w:r>
        <w:t xml:space="preserve">. Was </w:t>
      </w:r>
      <w:proofErr w:type="spellStart"/>
      <w:r>
        <w:t>kan</w:t>
      </w:r>
      <w:proofErr w:type="spellEnd"/>
      <w:r>
        <w:t xml:space="preserve"> man </w:t>
      </w:r>
      <w:proofErr w:type="spellStart"/>
      <w:r>
        <w:t>weyter</w:t>
      </w:r>
      <w:proofErr w:type="spellEnd"/>
      <w:r>
        <w:t xml:space="preserve"> geloben, denn alle </w:t>
      </w:r>
      <w:proofErr w:type="spellStart"/>
      <w:r>
        <w:t>Sündt</w:t>
      </w:r>
      <w:proofErr w:type="spellEnd"/>
      <w:r>
        <w:t xml:space="preserve"> zu </w:t>
      </w:r>
      <w:proofErr w:type="spellStart"/>
      <w:r>
        <w:t>vertreyben</w:t>
      </w:r>
      <w:proofErr w:type="spellEnd"/>
      <w:r>
        <w:t xml:space="preserve">, sterben, diß Leben hassen, </w:t>
      </w:r>
      <w:proofErr w:type="spellStart"/>
      <w:r>
        <w:t>unnd</w:t>
      </w:r>
      <w:proofErr w:type="spellEnd"/>
      <w:r>
        <w:t xml:space="preserve"> </w:t>
      </w:r>
      <w:proofErr w:type="spellStart"/>
      <w:r>
        <w:t>heylig</w:t>
      </w:r>
      <w:proofErr w:type="spellEnd"/>
      <w:r>
        <w:t xml:space="preserve"> werden? Uber das Gelübde aber mag sich </w:t>
      </w:r>
      <w:proofErr w:type="spellStart"/>
      <w:r>
        <w:t>eyns</w:t>
      </w:r>
      <w:proofErr w:type="spellEnd"/>
      <w:r>
        <w:t xml:space="preserve"> </w:t>
      </w:r>
      <w:proofErr w:type="spellStart"/>
      <w:r>
        <w:t>wol</w:t>
      </w:r>
      <w:proofErr w:type="spellEnd"/>
      <w:r>
        <w:t xml:space="preserve"> verbinden in </w:t>
      </w:r>
      <w:proofErr w:type="spellStart"/>
      <w:r>
        <w:t>eynen</w:t>
      </w:r>
      <w:proofErr w:type="spellEnd"/>
      <w:r>
        <w:t xml:space="preserve"> </w:t>
      </w:r>
      <w:proofErr w:type="spellStart"/>
      <w:r>
        <w:t>Standt</w:t>
      </w:r>
      <w:proofErr w:type="spellEnd"/>
      <w:r>
        <w:t xml:space="preserve">, der </w:t>
      </w:r>
      <w:proofErr w:type="spellStart"/>
      <w:r>
        <w:t>yhm</w:t>
      </w:r>
      <w:proofErr w:type="spellEnd"/>
      <w:r>
        <w:t xml:space="preserve"> füglich und </w:t>
      </w:r>
      <w:proofErr w:type="spellStart"/>
      <w:r>
        <w:t>füderlich</w:t>
      </w:r>
      <w:proofErr w:type="spellEnd"/>
      <w:r>
        <w:t xml:space="preserve"> sey zu seiner </w:t>
      </w:r>
      <w:proofErr w:type="spellStart"/>
      <w:r>
        <w:t>Tauff</w:t>
      </w:r>
      <w:proofErr w:type="spellEnd"/>
      <w:r>
        <w:t xml:space="preserve"> </w:t>
      </w:r>
      <w:proofErr w:type="spellStart"/>
      <w:r>
        <w:t>Volbringung</w:t>
      </w:r>
      <w:proofErr w:type="spellEnd"/>
      <w:r>
        <w:t xml:space="preserve">. </w:t>
      </w:r>
      <w:proofErr w:type="spellStart"/>
      <w:r>
        <w:t>Gleych</w:t>
      </w:r>
      <w:proofErr w:type="spellEnd"/>
      <w:r>
        <w:t xml:space="preserve"> als wenn zween zu </w:t>
      </w:r>
      <w:proofErr w:type="spellStart"/>
      <w:r>
        <w:t>eyner</w:t>
      </w:r>
      <w:proofErr w:type="spellEnd"/>
      <w:r>
        <w:t xml:space="preserve"> Stadt </w:t>
      </w:r>
      <w:proofErr w:type="spellStart"/>
      <w:r>
        <w:t>wandlen</w:t>
      </w:r>
      <w:proofErr w:type="spellEnd"/>
      <w:r>
        <w:t xml:space="preserve">, mag </w:t>
      </w:r>
      <w:proofErr w:type="spellStart"/>
      <w:r>
        <w:t>eyner</w:t>
      </w:r>
      <w:proofErr w:type="spellEnd"/>
      <w:r>
        <w:t xml:space="preserve"> den Fußsteig, der ander die </w:t>
      </w:r>
      <w:proofErr w:type="spellStart"/>
      <w:r>
        <w:t>Landtstraß</w:t>
      </w:r>
      <w:proofErr w:type="spellEnd"/>
      <w:r>
        <w:t xml:space="preserve"> gehen, wie es </w:t>
      </w:r>
      <w:proofErr w:type="spellStart"/>
      <w:r>
        <w:t>yhm</w:t>
      </w:r>
      <w:proofErr w:type="spellEnd"/>
      <w:r>
        <w:t xml:space="preserve"> am besten </w:t>
      </w:r>
      <w:proofErr w:type="spellStart"/>
      <w:r>
        <w:t>dunckt</w:t>
      </w:r>
      <w:proofErr w:type="spellEnd"/>
      <w:r>
        <w:t xml:space="preserve">. Also wer sich an </w:t>
      </w:r>
      <w:proofErr w:type="spellStart"/>
      <w:r>
        <w:t>eelichen</w:t>
      </w:r>
      <w:proofErr w:type="spellEnd"/>
      <w:r>
        <w:t xml:space="preserve"> </w:t>
      </w:r>
      <w:proofErr w:type="spellStart"/>
      <w:r>
        <w:t>Standt</w:t>
      </w:r>
      <w:proofErr w:type="spellEnd"/>
      <w:r>
        <w:t xml:space="preserve"> bindet, der wandelt in des selben Standes Mühe und Leyden, </w:t>
      </w:r>
      <w:proofErr w:type="spellStart"/>
      <w:r>
        <w:t>darynne</w:t>
      </w:r>
      <w:proofErr w:type="spellEnd"/>
      <w:r>
        <w:t xml:space="preserve"> er seine Natur beladet, das sie Liebs und </w:t>
      </w:r>
      <w:proofErr w:type="spellStart"/>
      <w:r>
        <w:t>Leyds</w:t>
      </w:r>
      <w:proofErr w:type="spellEnd"/>
      <w:r>
        <w:t xml:space="preserve"> </w:t>
      </w:r>
      <w:proofErr w:type="spellStart"/>
      <w:r>
        <w:t>gewone</w:t>
      </w:r>
      <w:proofErr w:type="spellEnd"/>
      <w:r>
        <w:t xml:space="preserve">, die </w:t>
      </w:r>
      <w:proofErr w:type="spellStart"/>
      <w:r>
        <w:t>Sündt</w:t>
      </w:r>
      <w:proofErr w:type="spellEnd"/>
      <w:r>
        <w:t xml:space="preserve"> </w:t>
      </w:r>
      <w:proofErr w:type="spellStart"/>
      <w:r>
        <w:t>meyde</w:t>
      </w:r>
      <w:proofErr w:type="spellEnd"/>
      <w:r>
        <w:t xml:space="preserve">, und sich zum Todt </w:t>
      </w:r>
      <w:proofErr w:type="spellStart"/>
      <w:r>
        <w:t>desterbaß</w:t>
      </w:r>
      <w:proofErr w:type="spellEnd"/>
      <w:r>
        <w:t xml:space="preserve"> </w:t>
      </w:r>
      <w:proofErr w:type="spellStart"/>
      <w:r>
        <w:t>bereyte</w:t>
      </w:r>
      <w:proofErr w:type="spellEnd"/>
      <w:r>
        <w:t xml:space="preserve">, das er </w:t>
      </w:r>
      <w:proofErr w:type="spellStart"/>
      <w:r>
        <w:t>nit</w:t>
      </w:r>
      <w:proofErr w:type="spellEnd"/>
      <w:r>
        <w:t xml:space="preserve"> so </w:t>
      </w:r>
      <w:proofErr w:type="spellStart"/>
      <w:r>
        <w:t>wol</w:t>
      </w:r>
      <w:proofErr w:type="spellEnd"/>
      <w:r>
        <w:t xml:space="preserve"> </w:t>
      </w:r>
      <w:proofErr w:type="spellStart"/>
      <w:r>
        <w:t>vermöcht</w:t>
      </w:r>
      <w:proofErr w:type="spellEnd"/>
      <w:r>
        <w:t xml:space="preserve"> </w:t>
      </w:r>
      <w:proofErr w:type="spellStart"/>
      <w:r>
        <w:t>auß</w:t>
      </w:r>
      <w:proofErr w:type="spellEnd"/>
      <w:r>
        <w:t xml:space="preserve"> dem selben Stande. Uber </w:t>
      </w:r>
      <w:proofErr w:type="spellStart"/>
      <w:r>
        <w:t>disen</w:t>
      </w:r>
      <w:proofErr w:type="spellEnd"/>
      <w:r>
        <w:t xml:space="preserve"> </w:t>
      </w:r>
      <w:proofErr w:type="spellStart"/>
      <w:r>
        <w:t>Standt</w:t>
      </w:r>
      <w:proofErr w:type="spellEnd"/>
      <w:r>
        <w:t xml:space="preserve"> ist nun noch höher, der </w:t>
      </w:r>
      <w:proofErr w:type="spellStart"/>
      <w:r>
        <w:t>regirende</w:t>
      </w:r>
      <w:proofErr w:type="spellEnd"/>
      <w:r>
        <w:t xml:space="preserve"> </w:t>
      </w:r>
      <w:proofErr w:type="spellStart"/>
      <w:r>
        <w:t>Standt</w:t>
      </w:r>
      <w:proofErr w:type="spellEnd"/>
      <w:r>
        <w:t xml:space="preserve">, </w:t>
      </w:r>
      <w:proofErr w:type="spellStart"/>
      <w:r>
        <w:t>inn</w:t>
      </w:r>
      <w:proofErr w:type="spellEnd"/>
      <w:r>
        <w:t xml:space="preserve"> </w:t>
      </w:r>
      <w:proofErr w:type="spellStart"/>
      <w:r>
        <w:t>geystlichem</w:t>
      </w:r>
      <w:proofErr w:type="spellEnd"/>
      <w:r>
        <w:t xml:space="preserve"> Regiment, als Bischoff, Pfarrer &amp;c. Die sollen alle </w:t>
      </w:r>
      <w:proofErr w:type="spellStart"/>
      <w:r>
        <w:t>Stundt</w:t>
      </w:r>
      <w:proofErr w:type="spellEnd"/>
      <w:r>
        <w:t xml:space="preserve"> </w:t>
      </w:r>
      <w:proofErr w:type="spellStart"/>
      <w:r>
        <w:t>gantz</w:t>
      </w:r>
      <w:proofErr w:type="spellEnd"/>
      <w:r>
        <w:t xml:space="preserve"> </w:t>
      </w:r>
      <w:proofErr w:type="spellStart"/>
      <w:r>
        <w:t>wol</w:t>
      </w:r>
      <w:proofErr w:type="spellEnd"/>
      <w:r>
        <w:t xml:space="preserve"> durch </w:t>
      </w:r>
      <w:proofErr w:type="spellStart"/>
      <w:r>
        <w:t>ubet</w:t>
      </w:r>
      <w:proofErr w:type="spellEnd"/>
      <w:r>
        <w:t xml:space="preserve"> mit Leyden und </w:t>
      </w:r>
      <w:proofErr w:type="spellStart"/>
      <w:r>
        <w:t>Wercken</w:t>
      </w:r>
      <w:proofErr w:type="spellEnd"/>
      <w:r>
        <w:t xml:space="preserve"> fertig sein zum Todt, nicht allein </w:t>
      </w:r>
      <w:proofErr w:type="spellStart"/>
      <w:r>
        <w:t>umb</w:t>
      </w:r>
      <w:proofErr w:type="spellEnd"/>
      <w:r>
        <w:t xml:space="preserve"> </w:t>
      </w:r>
      <w:proofErr w:type="spellStart"/>
      <w:r>
        <w:t>yren</w:t>
      </w:r>
      <w:proofErr w:type="spellEnd"/>
      <w:r>
        <w:t xml:space="preserve"> willen, sonder auch </w:t>
      </w:r>
      <w:proofErr w:type="spellStart"/>
      <w:r>
        <w:t>umb</w:t>
      </w:r>
      <w:proofErr w:type="spellEnd"/>
      <w:r>
        <w:t xml:space="preserve"> der willen, die ihn </w:t>
      </w:r>
      <w:proofErr w:type="spellStart"/>
      <w:r>
        <w:t>unterthenig</w:t>
      </w:r>
      <w:proofErr w:type="spellEnd"/>
      <w:r>
        <w:t xml:space="preserve"> </w:t>
      </w:r>
      <w:proofErr w:type="spellStart"/>
      <w:r>
        <w:t>sindt</w:t>
      </w:r>
      <w:proofErr w:type="spellEnd"/>
      <w:r>
        <w:t xml:space="preserve">, zu sterben. Doch in allen </w:t>
      </w:r>
      <w:proofErr w:type="spellStart"/>
      <w:r>
        <w:t>disen</w:t>
      </w:r>
      <w:proofErr w:type="spellEnd"/>
      <w:r>
        <w:t xml:space="preserve"> </w:t>
      </w:r>
      <w:proofErr w:type="spellStart"/>
      <w:r>
        <w:t>Stenden</w:t>
      </w:r>
      <w:proofErr w:type="spellEnd"/>
      <w:r>
        <w:t xml:space="preserve"> muß man </w:t>
      </w:r>
      <w:proofErr w:type="spellStart"/>
      <w:r>
        <w:t>dennocht</w:t>
      </w:r>
      <w:proofErr w:type="spellEnd"/>
      <w:r>
        <w:t xml:space="preserve"> die Maß </w:t>
      </w:r>
      <w:proofErr w:type="spellStart"/>
      <w:r>
        <w:t>nit</w:t>
      </w:r>
      <w:proofErr w:type="spellEnd"/>
      <w:r>
        <w:t xml:space="preserve"> vergessen, wie </w:t>
      </w:r>
      <w:proofErr w:type="spellStart"/>
      <w:r>
        <w:t>daroben</w:t>
      </w:r>
      <w:proofErr w:type="spellEnd"/>
      <w:r>
        <w:t xml:space="preserve"> gesagt, das man die </w:t>
      </w:r>
      <w:proofErr w:type="spellStart"/>
      <w:r>
        <w:t>Ubung</w:t>
      </w:r>
      <w:proofErr w:type="spellEnd"/>
      <w:r>
        <w:t xml:space="preserve"> also halte, das nur die </w:t>
      </w:r>
      <w:proofErr w:type="spellStart"/>
      <w:r>
        <w:t>Sünd</w:t>
      </w:r>
      <w:proofErr w:type="spellEnd"/>
      <w:r>
        <w:t xml:space="preserve"> </w:t>
      </w:r>
      <w:proofErr w:type="spellStart"/>
      <w:r>
        <w:t>außgetryben</w:t>
      </w:r>
      <w:proofErr w:type="spellEnd"/>
      <w:r>
        <w:t xml:space="preserve"> werde, </w:t>
      </w:r>
      <w:proofErr w:type="spellStart"/>
      <w:r>
        <w:t>unnd</w:t>
      </w:r>
      <w:proofErr w:type="spellEnd"/>
      <w:r>
        <w:t xml:space="preserve"> nicht nach der </w:t>
      </w:r>
      <w:proofErr w:type="spellStart"/>
      <w:r>
        <w:t>Menige</w:t>
      </w:r>
      <w:proofErr w:type="spellEnd"/>
      <w:r>
        <w:t xml:space="preserve"> oder Grösse der </w:t>
      </w:r>
      <w:proofErr w:type="spellStart"/>
      <w:r>
        <w:t>Werck</w:t>
      </w:r>
      <w:proofErr w:type="spellEnd"/>
      <w:r>
        <w:t xml:space="preserve"> sich </w:t>
      </w:r>
      <w:proofErr w:type="spellStart"/>
      <w:r>
        <w:t>richt</w:t>
      </w:r>
      <w:proofErr w:type="spellEnd"/>
      <w:r>
        <w:t xml:space="preserve">. Aber </w:t>
      </w:r>
      <w:proofErr w:type="spellStart"/>
      <w:r>
        <w:t>leyder</w:t>
      </w:r>
      <w:proofErr w:type="spellEnd"/>
      <w:r>
        <w:t xml:space="preserve"> wie wir vergessen haben der </w:t>
      </w:r>
      <w:proofErr w:type="spellStart"/>
      <w:r>
        <w:t>Tauff</w:t>
      </w:r>
      <w:proofErr w:type="spellEnd"/>
      <w:r>
        <w:t xml:space="preserve"> und was sie </w:t>
      </w:r>
      <w:proofErr w:type="spellStart"/>
      <w:r>
        <w:t>bedeut</w:t>
      </w:r>
      <w:proofErr w:type="spellEnd"/>
      <w:r>
        <w:t xml:space="preserve">, was wir </w:t>
      </w:r>
      <w:proofErr w:type="spellStart"/>
      <w:r>
        <w:t>darynnen</w:t>
      </w:r>
      <w:proofErr w:type="spellEnd"/>
      <w:r>
        <w:t xml:space="preserve"> gelobet, und wie wir in </w:t>
      </w:r>
      <w:proofErr w:type="spellStart"/>
      <w:r>
        <w:t>yhrem</w:t>
      </w:r>
      <w:proofErr w:type="spellEnd"/>
      <w:r>
        <w:t xml:space="preserve"> </w:t>
      </w:r>
      <w:proofErr w:type="spellStart"/>
      <w:r>
        <w:t>Werck</w:t>
      </w:r>
      <w:proofErr w:type="spellEnd"/>
      <w:r>
        <w:t xml:space="preserve"> wandeln, und zu </w:t>
      </w:r>
      <w:proofErr w:type="spellStart"/>
      <w:r>
        <w:t>yhrem</w:t>
      </w:r>
      <w:proofErr w:type="spellEnd"/>
      <w:r>
        <w:t xml:space="preserve"> End </w:t>
      </w:r>
      <w:proofErr w:type="spellStart"/>
      <w:r>
        <w:t>kömen</w:t>
      </w:r>
      <w:proofErr w:type="spellEnd"/>
      <w:r>
        <w:t xml:space="preserve"> sollen, also haben wir auch der Wege und der </w:t>
      </w:r>
      <w:proofErr w:type="spellStart"/>
      <w:r>
        <w:t>Stendt</w:t>
      </w:r>
      <w:proofErr w:type="spellEnd"/>
      <w:r>
        <w:t xml:space="preserve"> vergessen und fast nicht wissen was zu solchen </w:t>
      </w:r>
      <w:proofErr w:type="spellStart"/>
      <w:r>
        <w:t>Stenden</w:t>
      </w:r>
      <w:proofErr w:type="spellEnd"/>
      <w:r>
        <w:t xml:space="preserve"> </w:t>
      </w:r>
      <w:proofErr w:type="spellStart"/>
      <w:r>
        <w:t>eyngesetzt</w:t>
      </w:r>
      <w:proofErr w:type="spellEnd"/>
      <w:r>
        <w:t xml:space="preserve"> oder wie man sich </w:t>
      </w:r>
      <w:proofErr w:type="spellStart"/>
      <w:r>
        <w:t>darynnen</w:t>
      </w:r>
      <w:proofErr w:type="spellEnd"/>
      <w:r>
        <w:t xml:space="preserve"> halten </w:t>
      </w:r>
      <w:proofErr w:type="spellStart"/>
      <w:r>
        <w:t>sol</w:t>
      </w:r>
      <w:proofErr w:type="spellEnd"/>
      <w:r>
        <w:t xml:space="preserve"> zur </w:t>
      </w:r>
      <w:proofErr w:type="spellStart"/>
      <w:r>
        <w:t>Tauff</w:t>
      </w:r>
      <w:proofErr w:type="spellEnd"/>
      <w:r>
        <w:t xml:space="preserve"> Erfüllung. Es ist </w:t>
      </w:r>
      <w:proofErr w:type="spellStart"/>
      <w:r>
        <w:t>eyn</w:t>
      </w:r>
      <w:proofErr w:type="spellEnd"/>
      <w:r>
        <w:t xml:space="preserve"> </w:t>
      </w:r>
      <w:proofErr w:type="spellStart"/>
      <w:r>
        <w:t>Pompa</w:t>
      </w:r>
      <w:proofErr w:type="spellEnd"/>
      <w:r>
        <w:t xml:space="preserve"> darauß worden und nur </w:t>
      </w:r>
      <w:proofErr w:type="spellStart"/>
      <w:r>
        <w:t>eyn</w:t>
      </w:r>
      <w:proofErr w:type="spellEnd"/>
      <w:r>
        <w:t xml:space="preserve"> weltlicher </w:t>
      </w:r>
      <w:proofErr w:type="spellStart"/>
      <w:r>
        <w:t>Scheyn</w:t>
      </w:r>
      <w:proofErr w:type="spellEnd"/>
      <w:r>
        <w:t xml:space="preserve"> </w:t>
      </w:r>
      <w:proofErr w:type="spellStart"/>
      <w:r>
        <w:t>kaumet</w:t>
      </w:r>
      <w:proofErr w:type="spellEnd"/>
      <w:r>
        <w:t xml:space="preserve"> </w:t>
      </w:r>
      <w:proofErr w:type="spellStart"/>
      <w:r>
        <w:t>uberblyeben</w:t>
      </w:r>
      <w:proofErr w:type="spellEnd"/>
      <w:r>
        <w:t xml:space="preserve">, wie Isaias sagt, dein </w:t>
      </w:r>
      <w:proofErr w:type="spellStart"/>
      <w:r>
        <w:t>Sylber</w:t>
      </w:r>
      <w:proofErr w:type="spellEnd"/>
      <w:r>
        <w:t xml:space="preserve"> ist Schaum worden, und dein </w:t>
      </w:r>
      <w:proofErr w:type="spellStart"/>
      <w:r>
        <w:t>Weyn</w:t>
      </w:r>
      <w:proofErr w:type="spellEnd"/>
      <w:r>
        <w:t xml:space="preserve"> ist </w:t>
      </w:r>
      <w:proofErr w:type="spellStart"/>
      <w:r>
        <w:t>wesserig</w:t>
      </w:r>
      <w:proofErr w:type="spellEnd"/>
      <w:r>
        <w:t xml:space="preserve"> worden, des erbarme </w:t>
      </w:r>
      <w:proofErr w:type="spellStart"/>
      <w:r>
        <w:t>Got</w:t>
      </w:r>
      <w:proofErr w:type="spellEnd"/>
      <w:r>
        <w:t xml:space="preserve">. Amen. </w:t>
      </w:r>
    </w:p>
    <w:p w14:paraId="2177D46D"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neuntzehenden</w:t>
      </w:r>
      <w:proofErr w:type="spellEnd"/>
      <w:r>
        <w:t xml:space="preserve">. So aber das </w:t>
      </w:r>
      <w:proofErr w:type="spellStart"/>
      <w:r>
        <w:t>heylige</w:t>
      </w:r>
      <w:proofErr w:type="spellEnd"/>
      <w:r>
        <w:t xml:space="preserve"> Sacrament der </w:t>
      </w:r>
      <w:proofErr w:type="spellStart"/>
      <w:r>
        <w:t>Tauff</w:t>
      </w:r>
      <w:proofErr w:type="spellEnd"/>
      <w:r>
        <w:t xml:space="preserve"> so </w:t>
      </w:r>
      <w:proofErr w:type="spellStart"/>
      <w:r>
        <w:t>eyn</w:t>
      </w:r>
      <w:proofErr w:type="spellEnd"/>
      <w:r>
        <w:t xml:space="preserve"> gross </w:t>
      </w:r>
      <w:proofErr w:type="spellStart"/>
      <w:r>
        <w:t>gnediges</w:t>
      </w:r>
      <w:proofErr w:type="spellEnd"/>
      <w:r>
        <w:t xml:space="preserve"> und </w:t>
      </w:r>
      <w:proofErr w:type="spellStart"/>
      <w:r>
        <w:t>tröstlichs</w:t>
      </w:r>
      <w:proofErr w:type="spellEnd"/>
      <w:r>
        <w:t xml:space="preserve"> Ding ist, ist mit Ernst </w:t>
      </w:r>
      <w:proofErr w:type="spellStart"/>
      <w:r>
        <w:t>darauff</w:t>
      </w:r>
      <w:proofErr w:type="spellEnd"/>
      <w:r>
        <w:t xml:space="preserve"> zu sehen, das man </w:t>
      </w:r>
      <w:proofErr w:type="spellStart"/>
      <w:r>
        <w:t>Got</w:t>
      </w:r>
      <w:proofErr w:type="spellEnd"/>
      <w:r>
        <w:t xml:space="preserve"> </w:t>
      </w:r>
      <w:proofErr w:type="spellStart"/>
      <w:r>
        <w:t>yhe</w:t>
      </w:r>
      <w:proofErr w:type="spellEnd"/>
      <w:r>
        <w:t xml:space="preserve"> </w:t>
      </w:r>
      <w:proofErr w:type="spellStart"/>
      <w:r>
        <w:t>hertzlich</w:t>
      </w:r>
      <w:proofErr w:type="spellEnd"/>
      <w:r>
        <w:t xml:space="preserve"> und </w:t>
      </w:r>
      <w:proofErr w:type="spellStart"/>
      <w:r>
        <w:t>frölich</w:t>
      </w:r>
      <w:proofErr w:type="spellEnd"/>
      <w:r>
        <w:t xml:space="preserve"> </w:t>
      </w:r>
      <w:proofErr w:type="spellStart"/>
      <w:r>
        <w:t>dafur</w:t>
      </w:r>
      <w:proofErr w:type="spellEnd"/>
      <w:r>
        <w:t xml:space="preserve"> on Unterlaß </w:t>
      </w:r>
      <w:proofErr w:type="spellStart"/>
      <w:r>
        <w:t>dancke</w:t>
      </w:r>
      <w:proofErr w:type="spellEnd"/>
      <w:r>
        <w:t xml:space="preserve">, Lob und Ehre sag, denn ich besorg, der Undank hab verdienet, das wir blind worden, und </w:t>
      </w:r>
      <w:proofErr w:type="spellStart"/>
      <w:r>
        <w:t>nit</w:t>
      </w:r>
      <w:proofErr w:type="spellEnd"/>
      <w:r>
        <w:t xml:space="preserve"> </w:t>
      </w:r>
      <w:proofErr w:type="spellStart"/>
      <w:r>
        <w:t>wirdig</w:t>
      </w:r>
      <w:proofErr w:type="spellEnd"/>
      <w:r>
        <w:t xml:space="preserve"> gewesen sind, solch Gnad zu erkennen, und die </w:t>
      </w:r>
      <w:proofErr w:type="spellStart"/>
      <w:r>
        <w:t>gantze</w:t>
      </w:r>
      <w:proofErr w:type="spellEnd"/>
      <w:r>
        <w:t xml:space="preserve"> Welt </w:t>
      </w:r>
      <w:proofErr w:type="spellStart"/>
      <w:r>
        <w:t>vol</w:t>
      </w:r>
      <w:proofErr w:type="spellEnd"/>
      <w:r>
        <w:t xml:space="preserve"> </w:t>
      </w:r>
      <w:proofErr w:type="spellStart"/>
      <w:r>
        <w:t>Tauff</w:t>
      </w:r>
      <w:proofErr w:type="spellEnd"/>
      <w:r>
        <w:t xml:space="preserve"> und Gnade Gottes gewesen und noch ist. Wir aber, in die </w:t>
      </w:r>
      <w:proofErr w:type="spellStart"/>
      <w:r>
        <w:t>engstliche</w:t>
      </w:r>
      <w:proofErr w:type="spellEnd"/>
      <w:r>
        <w:t xml:space="preserve"> </w:t>
      </w:r>
      <w:proofErr w:type="spellStart"/>
      <w:r>
        <w:t>eygene</w:t>
      </w:r>
      <w:proofErr w:type="spellEnd"/>
      <w:r>
        <w:t xml:space="preserve"> </w:t>
      </w:r>
      <w:proofErr w:type="spellStart"/>
      <w:r>
        <w:t>Werck</w:t>
      </w:r>
      <w:proofErr w:type="spellEnd"/>
      <w:r>
        <w:t xml:space="preserve">, darnach </w:t>
      </w:r>
      <w:proofErr w:type="spellStart"/>
      <w:r>
        <w:t>inß</w:t>
      </w:r>
      <w:proofErr w:type="spellEnd"/>
      <w:r>
        <w:t xml:space="preserve"> Ablas und der gleichen falsche Tröste </w:t>
      </w:r>
      <w:proofErr w:type="spellStart"/>
      <w:r>
        <w:t>verfurt</w:t>
      </w:r>
      <w:proofErr w:type="spellEnd"/>
      <w:r>
        <w:t xml:space="preserve"> sind, </w:t>
      </w:r>
      <w:proofErr w:type="spellStart"/>
      <w:r>
        <w:t>vermeynen</w:t>
      </w:r>
      <w:proofErr w:type="spellEnd"/>
      <w:r>
        <w:t xml:space="preserve">, </w:t>
      </w:r>
      <w:proofErr w:type="spellStart"/>
      <w:r>
        <w:t>Got</w:t>
      </w:r>
      <w:proofErr w:type="spellEnd"/>
      <w:r>
        <w:t xml:space="preserve"> nicht ehr </w:t>
      </w:r>
      <w:proofErr w:type="spellStart"/>
      <w:r>
        <w:t>zutrawen</w:t>
      </w:r>
      <w:proofErr w:type="spellEnd"/>
      <w:r>
        <w:t xml:space="preserve">, wir </w:t>
      </w:r>
      <w:proofErr w:type="spellStart"/>
      <w:r>
        <w:t>weren</w:t>
      </w:r>
      <w:proofErr w:type="spellEnd"/>
      <w:r>
        <w:t xml:space="preserve"> denn </w:t>
      </w:r>
      <w:proofErr w:type="spellStart"/>
      <w:r>
        <w:t>frumm</w:t>
      </w:r>
      <w:proofErr w:type="spellEnd"/>
      <w:r>
        <w:t xml:space="preserve">, und gnug geschehen </w:t>
      </w:r>
      <w:proofErr w:type="spellStart"/>
      <w:r>
        <w:t>fur</w:t>
      </w:r>
      <w:proofErr w:type="spellEnd"/>
      <w:r>
        <w:t xml:space="preserve"> die </w:t>
      </w:r>
      <w:proofErr w:type="spellStart"/>
      <w:r>
        <w:t>Sünd</w:t>
      </w:r>
      <w:proofErr w:type="spellEnd"/>
      <w:r>
        <w:t xml:space="preserve">, als </w:t>
      </w:r>
      <w:proofErr w:type="spellStart"/>
      <w:r>
        <w:t>wolten</w:t>
      </w:r>
      <w:proofErr w:type="spellEnd"/>
      <w:r>
        <w:t xml:space="preserve"> wir ihm sein Gnad </w:t>
      </w:r>
      <w:proofErr w:type="spellStart"/>
      <w:r>
        <w:t>abkauffen</w:t>
      </w:r>
      <w:proofErr w:type="spellEnd"/>
      <w:r>
        <w:t xml:space="preserve"> oder </w:t>
      </w:r>
      <w:proofErr w:type="spellStart"/>
      <w:r>
        <w:t>bezalen</w:t>
      </w:r>
      <w:proofErr w:type="spellEnd"/>
      <w:r>
        <w:t xml:space="preserve">. </w:t>
      </w:r>
      <w:proofErr w:type="spellStart"/>
      <w:r>
        <w:t>Fur</w:t>
      </w:r>
      <w:proofErr w:type="spellEnd"/>
      <w:r>
        <w:t xml:space="preserve"> war wer Gottes Gnaden </w:t>
      </w:r>
      <w:proofErr w:type="spellStart"/>
      <w:r>
        <w:t>nit</w:t>
      </w:r>
      <w:proofErr w:type="spellEnd"/>
      <w:r>
        <w:t xml:space="preserve"> also achtet, das sie </w:t>
      </w:r>
      <w:proofErr w:type="spellStart"/>
      <w:r>
        <w:t>yhn</w:t>
      </w:r>
      <w:proofErr w:type="spellEnd"/>
      <w:r>
        <w:t xml:space="preserve"> als </w:t>
      </w:r>
      <w:proofErr w:type="spellStart"/>
      <w:r>
        <w:t>eynen</w:t>
      </w:r>
      <w:proofErr w:type="spellEnd"/>
      <w:r>
        <w:t xml:space="preserve"> Sünder dulden und selig machen </w:t>
      </w:r>
      <w:proofErr w:type="spellStart"/>
      <w:r>
        <w:t>werdt</w:t>
      </w:r>
      <w:proofErr w:type="spellEnd"/>
      <w:r>
        <w:t xml:space="preserve">, und allein seinem Gericht, entgegen gehet, der </w:t>
      </w:r>
      <w:proofErr w:type="spellStart"/>
      <w:r>
        <w:t>wirt</w:t>
      </w:r>
      <w:proofErr w:type="spellEnd"/>
      <w:r>
        <w:t xml:space="preserve"> Gottes </w:t>
      </w:r>
      <w:proofErr w:type="spellStart"/>
      <w:r>
        <w:t>nymmer</w:t>
      </w:r>
      <w:proofErr w:type="spellEnd"/>
      <w:r>
        <w:t xml:space="preserve"> </w:t>
      </w:r>
      <w:proofErr w:type="spellStart"/>
      <w:r>
        <w:t>frölich</w:t>
      </w:r>
      <w:proofErr w:type="spellEnd"/>
      <w:r>
        <w:t xml:space="preserve">, mag </w:t>
      </w:r>
      <w:proofErr w:type="spellStart"/>
      <w:r>
        <w:t>yhn</w:t>
      </w:r>
      <w:proofErr w:type="spellEnd"/>
      <w:r>
        <w:t xml:space="preserve"> auch weder lieben noch loben. Aber so wir hören, das er in der </w:t>
      </w:r>
      <w:proofErr w:type="spellStart"/>
      <w:r>
        <w:t>Tauffe</w:t>
      </w:r>
      <w:proofErr w:type="spellEnd"/>
      <w:r>
        <w:t xml:space="preserve"> Bund uns Sünder </w:t>
      </w:r>
      <w:proofErr w:type="spellStart"/>
      <w:r>
        <w:t>aufnimpt</w:t>
      </w:r>
      <w:proofErr w:type="spellEnd"/>
      <w:r>
        <w:t xml:space="preserve"> unser verschonet und machet uns rein von Tag zu Tage, und das festiglich glauben, muß das Hertz </w:t>
      </w:r>
      <w:proofErr w:type="spellStart"/>
      <w:r>
        <w:t>frölich</w:t>
      </w:r>
      <w:proofErr w:type="spellEnd"/>
      <w:r>
        <w:t xml:space="preserve"> werden, </w:t>
      </w:r>
      <w:proofErr w:type="spellStart"/>
      <w:r>
        <w:t>Got</w:t>
      </w:r>
      <w:proofErr w:type="spellEnd"/>
      <w:r>
        <w:t xml:space="preserve"> lieben und loben. Also spricht er </w:t>
      </w:r>
      <w:proofErr w:type="spellStart"/>
      <w:r>
        <w:t>ym</w:t>
      </w:r>
      <w:proofErr w:type="spellEnd"/>
      <w:r>
        <w:t xml:space="preserve"> Propheten. Ich </w:t>
      </w:r>
      <w:proofErr w:type="spellStart"/>
      <w:r>
        <w:t>wil</w:t>
      </w:r>
      <w:proofErr w:type="spellEnd"/>
      <w:r>
        <w:t xml:space="preserve"> </w:t>
      </w:r>
      <w:proofErr w:type="spellStart"/>
      <w:r>
        <w:t>ir</w:t>
      </w:r>
      <w:proofErr w:type="spellEnd"/>
      <w:r>
        <w:t xml:space="preserve"> schonen, wie </w:t>
      </w:r>
      <w:proofErr w:type="spellStart"/>
      <w:r>
        <w:t>eyn</w:t>
      </w:r>
      <w:proofErr w:type="spellEnd"/>
      <w:r>
        <w:t xml:space="preserve"> Vater seinem Kind, </w:t>
      </w:r>
      <w:proofErr w:type="spellStart"/>
      <w:r>
        <w:t>darumb</w:t>
      </w:r>
      <w:proofErr w:type="spellEnd"/>
      <w:r>
        <w:t xml:space="preserve"> ist not, das man der hoch gelobten </w:t>
      </w:r>
      <w:proofErr w:type="spellStart"/>
      <w:r>
        <w:t>Maiestet</w:t>
      </w:r>
      <w:proofErr w:type="spellEnd"/>
      <w:r>
        <w:t xml:space="preserve">, die sich gegen uns armen, </w:t>
      </w:r>
      <w:proofErr w:type="spellStart"/>
      <w:r>
        <w:t>verdampten</w:t>
      </w:r>
      <w:proofErr w:type="spellEnd"/>
      <w:r>
        <w:t xml:space="preserve"> Würmlein, so </w:t>
      </w:r>
      <w:proofErr w:type="spellStart"/>
      <w:r>
        <w:t>gnedig</w:t>
      </w:r>
      <w:proofErr w:type="spellEnd"/>
      <w:r>
        <w:t xml:space="preserve"> und </w:t>
      </w:r>
      <w:proofErr w:type="spellStart"/>
      <w:r>
        <w:t>barmhertzig</w:t>
      </w:r>
      <w:proofErr w:type="spellEnd"/>
      <w:r>
        <w:t xml:space="preserve"> </w:t>
      </w:r>
      <w:proofErr w:type="spellStart"/>
      <w:r>
        <w:t>ertzeiget</w:t>
      </w:r>
      <w:proofErr w:type="spellEnd"/>
      <w:r>
        <w:t xml:space="preserve">, </w:t>
      </w:r>
      <w:proofErr w:type="spellStart"/>
      <w:r>
        <w:t>dancksage</w:t>
      </w:r>
      <w:proofErr w:type="spellEnd"/>
      <w:r>
        <w:t xml:space="preserve">, und </w:t>
      </w:r>
      <w:proofErr w:type="spellStart"/>
      <w:r>
        <w:t>dz</w:t>
      </w:r>
      <w:proofErr w:type="spellEnd"/>
      <w:r>
        <w:t xml:space="preserve"> </w:t>
      </w:r>
      <w:proofErr w:type="spellStart"/>
      <w:r>
        <w:t>Werck</w:t>
      </w:r>
      <w:proofErr w:type="spellEnd"/>
      <w:r>
        <w:t xml:space="preserve">, wie es an </w:t>
      </w:r>
      <w:proofErr w:type="spellStart"/>
      <w:r>
        <w:t>yhm</w:t>
      </w:r>
      <w:proofErr w:type="spellEnd"/>
      <w:r>
        <w:t xml:space="preserve"> </w:t>
      </w:r>
      <w:proofErr w:type="spellStart"/>
      <w:r>
        <w:t>selbs</w:t>
      </w:r>
      <w:proofErr w:type="spellEnd"/>
      <w:r>
        <w:t xml:space="preserve"> ist, groß mache und erkenne. </w:t>
      </w:r>
    </w:p>
    <w:p w14:paraId="0D1D1E63" w14:textId="77777777" w:rsidR="00547A8B" w:rsidRDefault="00547A8B" w:rsidP="00547A8B">
      <w:pPr>
        <w:pStyle w:val="StandardWeb"/>
      </w:pPr>
      <w:r>
        <w:rPr>
          <w:rStyle w:val="Fett"/>
          <w:rFonts w:eastAsiaTheme="majorEastAsia"/>
        </w:rPr>
        <w:t xml:space="preserve">Zum </w:t>
      </w:r>
      <w:proofErr w:type="spellStart"/>
      <w:r>
        <w:rPr>
          <w:rStyle w:val="Fett"/>
          <w:rFonts w:eastAsiaTheme="majorEastAsia"/>
        </w:rPr>
        <w:t>zwayntzigsten</w:t>
      </w:r>
      <w:proofErr w:type="spellEnd"/>
      <w:r>
        <w:t xml:space="preserve">, da bey sollen wir uns aber auch </w:t>
      </w:r>
      <w:proofErr w:type="spellStart"/>
      <w:r>
        <w:t>fursehen</w:t>
      </w:r>
      <w:proofErr w:type="spellEnd"/>
      <w:r>
        <w:t xml:space="preserve">, das </w:t>
      </w:r>
      <w:proofErr w:type="spellStart"/>
      <w:r>
        <w:t>nit</w:t>
      </w:r>
      <w:proofErr w:type="spellEnd"/>
      <w:r>
        <w:t xml:space="preserve"> </w:t>
      </w:r>
      <w:proofErr w:type="spellStart"/>
      <w:r>
        <w:t>eyn</w:t>
      </w:r>
      <w:proofErr w:type="spellEnd"/>
      <w:r>
        <w:t xml:space="preserve"> falsche Sicherheit bey uns </w:t>
      </w:r>
      <w:proofErr w:type="spellStart"/>
      <w:r>
        <w:t>einreiß</w:t>
      </w:r>
      <w:proofErr w:type="spellEnd"/>
      <w:r>
        <w:t xml:space="preserve"> und sprech bey </w:t>
      </w:r>
      <w:proofErr w:type="spellStart"/>
      <w:r>
        <w:t>ir</w:t>
      </w:r>
      <w:proofErr w:type="spellEnd"/>
      <w:r>
        <w:t xml:space="preserve"> </w:t>
      </w:r>
      <w:proofErr w:type="spellStart"/>
      <w:r>
        <w:t>selbs</w:t>
      </w:r>
      <w:proofErr w:type="spellEnd"/>
      <w:r>
        <w:t xml:space="preserve">, ist es so </w:t>
      </w:r>
      <w:proofErr w:type="spellStart"/>
      <w:r>
        <w:t>gnedig</w:t>
      </w:r>
      <w:proofErr w:type="spellEnd"/>
      <w:r>
        <w:t xml:space="preserve"> und groß Ding </w:t>
      </w:r>
      <w:proofErr w:type="spellStart"/>
      <w:r>
        <w:t>umb</w:t>
      </w:r>
      <w:proofErr w:type="spellEnd"/>
      <w:r>
        <w:t xml:space="preserve"> die </w:t>
      </w:r>
      <w:proofErr w:type="spellStart"/>
      <w:r>
        <w:t>Tauff</w:t>
      </w:r>
      <w:proofErr w:type="spellEnd"/>
      <w:r>
        <w:t xml:space="preserve"> das uns </w:t>
      </w:r>
      <w:proofErr w:type="spellStart"/>
      <w:r>
        <w:t>Got</w:t>
      </w:r>
      <w:proofErr w:type="spellEnd"/>
      <w:r>
        <w:t xml:space="preserve"> die </w:t>
      </w:r>
      <w:proofErr w:type="spellStart"/>
      <w:r>
        <w:t>Sünd</w:t>
      </w:r>
      <w:proofErr w:type="spellEnd"/>
      <w:r>
        <w:t xml:space="preserve"> </w:t>
      </w:r>
      <w:proofErr w:type="spellStart"/>
      <w:r>
        <w:t>nit</w:t>
      </w:r>
      <w:proofErr w:type="spellEnd"/>
      <w:r>
        <w:t xml:space="preserve"> rechnen </w:t>
      </w:r>
      <w:proofErr w:type="spellStart"/>
      <w:r>
        <w:t>wil</w:t>
      </w:r>
      <w:proofErr w:type="spellEnd"/>
      <w:r>
        <w:t xml:space="preserve">, und so bald wir wider </w:t>
      </w:r>
      <w:proofErr w:type="spellStart"/>
      <w:r>
        <w:t>kömen</w:t>
      </w:r>
      <w:proofErr w:type="spellEnd"/>
      <w:r>
        <w:t xml:space="preserve"> von der </w:t>
      </w:r>
      <w:proofErr w:type="spellStart"/>
      <w:r>
        <w:t>Sünd</w:t>
      </w:r>
      <w:proofErr w:type="spellEnd"/>
      <w:r>
        <w:t xml:space="preserve">, alle Ding schlecht sind, in Krafft der </w:t>
      </w:r>
      <w:proofErr w:type="spellStart"/>
      <w:r>
        <w:t>Tauff</w:t>
      </w:r>
      <w:proofErr w:type="spellEnd"/>
      <w:r>
        <w:t xml:space="preserve">, so </w:t>
      </w:r>
      <w:proofErr w:type="spellStart"/>
      <w:r>
        <w:t>wil</w:t>
      </w:r>
      <w:proofErr w:type="spellEnd"/>
      <w:r>
        <w:t xml:space="preserve"> ich die Weyl leben und thun </w:t>
      </w:r>
      <w:proofErr w:type="spellStart"/>
      <w:r>
        <w:t>meynes</w:t>
      </w:r>
      <w:proofErr w:type="spellEnd"/>
      <w:r>
        <w:t xml:space="preserve"> Willens, und hernachmals oder am Sterben an mein </w:t>
      </w:r>
      <w:proofErr w:type="spellStart"/>
      <w:r>
        <w:t>Tauff</w:t>
      </w:r>
      <w:proofErr w:type="spellEnd"/>
      <w:r>
        <w:t xml:space="preserve"> </w:t>
      </w:r>
      <w:proofErr w:type="spellStart"/>
      <w:r>
        <w:t>gedencken</w:t>
      </w:r>
      <w:proofErr w:type="spellEnd"/>
      <w:r>
        <w:t xml:space="preserve"> und </w:t>
      </w:r>
      <w:proofErr w:type="spellStart"/>
      <w:r>
        <w:t>Got</w:t>
      </w:r>
      <w:proofErr w:type="spellEnd"/>
      <w:r>
        <w:t xml:space="preserve"> seines Bunds </w:t>
      </w:r>
      <w:proofErr w:type="spellStart"/>
      <w:r>
        <w:t>vermanen</w:t>
      </w:r>
      <w:proofErr w:type="spellEnd"/>
      <w:r>
        <w:t xml:space="preserve"> und denn </w:t>
      </w:r>
      <w:proofErr w:type="spellStart"/>
      <w:r>
        <w:t>meyner</w:t>
      </w:r>
      <w:proofErr w:type="spellEnd"/>
      <w:r>
        <w:t xml:space="preserve"> </w:t>
      </w:r>
      <w:proofErr w:type="spellStart"/>
      <w:r>
        <w:t>Tauff</w:t>
      </w:r>
      <w:proofErr w:type="spellEnd"/>
      <w:r>
        <w:t xml:space="preserve"> gnug thun. Ja </w:t>
      </w:r>
      <w:proofErr w:type="spellStart"/>
      <w:r>
        <w:t>freylich</w:t>
      </w:r>
      <w:proofErr w:type="spellEnd"/>
      <w:r>
        <w:t xml:space="preserve"> ist es also groß </w:t>
      </w:r>
      <w:proofErr w:type="spellStart"/>
      <w:r>
        <w:t>umb</w:t>
      </w:r>
      <w:proofErr w:type="spellEnd"/>
      <w:r>
        <w:t xml:space="preserve"> die </w:t>
      </w:r>
      <w:proofErr w:type="spellStart"/>
      <w:r>
        <w:t>Tauff</w:t>
      </w:r>
      <w:proofErr w:type="spellEnd"/>
      <w:r>
        <w:t xml:space="preserve">, das wenn du </w:t>
      </w:r>
      <w:proofErr w:type="spellStart"/>
      <w:r>
        <w:t>widerkömest</w:t>
      </w:r>
      <w:proofErr w:type="spellEnd"/>
      <w:r>
        <w:t xml:space="preserve"> von Sünden, und der </w:t>
      </w:r>
      <w:proofErr w:type="spellStart"/>
      <w:r>
        <w:t>Tauff</w:t>
      </w:r>
      <w:proofErr w:type="spellEnd"/>
      <w:r>
        <w:t xml:space="preserve"> Bund anruffest, deine </w:t>
      </w:r>
      <w:proofErr w:type="spellStart"/>
      <w:r>
        <w:t>Sünd</w:t>
      </w:r>
      <w:proofErr w:type="spellEnd"/>
      <w:r>
        <w:t xml:space="preserve"> vergeben </w:t>
      </w:r>
      <w:proofErr w:type="spellStart"/>
      <w:r>
        <w:t>sindt</w:t>
      </w:r>
      <w:proofErr w:type="spellEnd"/>
      <w:r>
        <w:t xml:space="preserve">. </w:t>
      </w:r>
      <w:proofErr w:type="spellStart"/>
      <w:r>
        <w:t>Sihe</w:t>
      </w:r>
      <w:proofErr w:type="spellEnd"/>
      <w:r>
        <w:t xml:space="preserve"> aber zu, wenn du so </w:t>
      </w:r>
      <w:proofErr w:type="spellStart"/>
      <w:r>
        <w:t>frevel</w:t>
      </w:r>
      <w:proofErr w:type="spellEnd"/>
      <w:r>
        <w:t xml:space="preserve"> und mutwillig sündigest </w:t>
      </w:r>
      <w:proofErr w:type="spellStart"/>
      <w:r>
        <w:t>auff</w:t>
      </w:r>
      <w:proofErr w:type="spellEnd"/>
      <w:r>
        <w:t xml:space="preserve"> die Gnad, das dich das Gerichte nicht ergreif, und deinem </w:t>
      </w:r>
      <w:proofErr w:type="spellStart"/>
      <w:r>
        <w:t>Widerkömen</w:t>
      </w:r>
      <w:proofErr w:type="spellEnd"/>
      <w:r>
        <w:t xml:space="preserve"> zuvor </w:t>
      </w:r>
      <w:proofErr w:type="spellStart"/>
      <w:r>
        <w:t>kömm</w:t>
      </w:r>
      <w:proofErr w:type="spellEnd"/>
      <w:r>
        <w:t xml:space="preserve">, und ob du denn schon </w:t>
      </w:r>
      <w:proofErr w:type="spellStart"/>
      <w:r>
        <w:t>woltest</w:t>
      </w:r>
      <w:proofErr w:type="spellEnd"/>
      <w:r>
        <w:t xml:space="preserve"> glauben oder </w:t>
      </w:r>
      <w:proofErr w:type="spellStart"/>
      <w:r>
        <w:t>vertrawen</w:t>
      </w:r>
      <w:proofErr w:type="spellEnd"/>
      <w:r>
        <w:t xml:space="preserve"> in die </w:t>
      </w:r>
      <w:proofErr w:type="spellStart"/>
      <w:r>
        <w:t>Tauff</w:t>
      </w:r>
      <w:proofErr w:type="spellEnd"/>
      <w:r>
        <w:t xml:space="preserve"> das durch Gottes </w:t>
      </w:r>
      <w:proofErr w:type="spellStart"/>
      <w:r>
        <w:t>verhengen</w:t>
      </w:r>
      <w:proofErr w:type="spellEnd"/>
      <w:r>
        <w:t xml:space="preserve"> dein Anfechtung so groß werde, das der Glaub nicht bestehen </w:t>
      </w:r>
      <w:proofErr w:type="spellStart"/>
      <w:r>
        <w:t>müge</w:t>
      </w:r>
      <w:proofErr w:type="spellEnd"/>
      <w:r>
        <w:t xml:space="preserve">. Wenn so die schwerlich </w:t>
      </w:r>
      <w:proofErr w:type="spellStart"/>
      <w:r>
        <w:t>bleyben</w:t>
      </w:r>
      <w:proofErr w:type="spellEnd"/>
      <w:r>
        <w:t xml:space="preserve">, die </w:t>
      </w:r>
      <w:proofErr w:type="spellStart"/>
      <w:r>
        <w:t>nit</w:t>
      </w:r>
      <w:proofErr w:type="spellEnd"/>
      <w:r>
        <w:t xml:space="preserve"> sündigen, oder </w:t>
      </w:r>
      <w:proofErr w:type="spellStart"/>
      <w:r>
        <w:t>yhe</w:t>
      </w:r>
      <w:proofErr w:type="spellEnd"/>
      <w:r>
        <w:t xml:space="preserve"> </w:t>
      </w:r>
      <w:proofErr w:type="spellStart"/>
      <w:r>
        <w:t>auß</w:t>
      </w:r>
      <w:proofErr w:type="spellEnd"/>
      <w:r>
        <w:t xml:space="preserve"> lauter </w:t>
      </w:r>
      <w:proofErr w:type="spellStart"/>
      <w:r>
        <w:t>Gebrechligkeit</w:t>
      </w:r>
      <w:proofErr w:type="spellEnd"/>
      <w:r>
        <w:t xml:space="preserve"> fallen, wo </w:t>
      </w:r>
      <w:proofErr w:type="spellStart"/>
      <w:r>
        <w:t>wil</w:t>
      </w:r>
      <w:proofErr w:type="spellEnd"/>
      <w:r>
        <w:t xml:space="preserve"> dein Frevel bleiben, der die Gnad versucht und verspottet hat? </w:t>
      </w:r>
      <w:proofErr w:type="spellStart"/>
      <w:r>
        <w:t>Darumb</w:t>
      </w:r>
      <w:proofErr w:type="spellEnd"/>
      <w:r>
        <w:t xml:space="preserve"> last uns mit </w:t>
      </w:r>
      <w:proofErr w:type="spellStart"/>
      <w:r>
        <w:t>Förchten</w:t>
      </w:r>
      <w:proofErr w:type="spellEnd"/>
      <w:r>
        <w:t xml:space="preserve"> wandeln, das wir die Reichtumb </w:t>
      </w:r>
      <w:proofErr w:type="spellStart"/>
      <w:r>
        <w:t>götlicher</w:t>
      </w:r>
      <w:proofErr w:type="spellEnd"/>
      <w:r>
        <w:t xml:space="preserve"> Gnaden </w:t>
      </w:r>
      <w:proofErr w:type="spellStart"/>
      <w:r>
        <w:t>mügen</w:t>
      </w:r>
      <w:proofErr w:type="spellEnd"/>
      <w:r>
        <w:t xml:space="preserve"> mit </w:t>
      </w:r>
      <w:proofErr w:type="spellStart"/>
      <w:r>
        <w:t>eynem</w:t>
      </w:r>
      <w:proofErr w:type="spellEnd"/>
      <w:r>
        <w:t xml:space="preserve"> festen Glauben behalten, und seiner </w:t>
      </w:r>
      <w:proofErr w:type="spellStart"/>
      <w:r>
        <w:t>Barmhertzigkeit</w:t>
      </w:r>
      <w:proofErr w:type="spellEnd"/>
      <w:r>
        <w:t xml:space="preserve"> </w:t>
      </w:r>
      <w:proofErr w:type="spellStart"/>
      <w:r>
        <w:t>frölichen</w:t>
      </w:r>
      <w:proofErr w:type="spellEnd"/>
      <w:r>
        <w:t xml:space="preserve"> </w:t>
      </w:r>
      <w:proofErr w:type="spellStart"/>
      <w:r>
        <w:t>dancken</w:t>
      </w:r>
      <w:proofErr w:type="spellEnd"/>
      <w:r>
        <w:t xml:space="preserve"> </w:t>
      </w:r>
      <w:proofErr w:type="spellStart"/>
      <w:r>
        <w:t>ymmer</w:t>
      </w:r>
      <w:proofErr w:type="spellEnd"/>
      <w:r>
        <w:t xml:space="preserve"> und </w:t>
      </w:r>
      <w:proofErr w:type="spellStart"/>
      <w:r>
        <w:t>ewiglichen</w:t>
      </w:r>
      <w:proofErr w:type="spellEnd"/>
      <w:r>
        <w:t xml:space="preserve">. Amen. </w:t>
      </w:r>
    </w:p>
    <w:p w14:paraId="2F757726" w14:textId="77777777" w:rsidR="00547A8B" w:rsidRDefault="00547A8B" w:rsidP="00547A8B">
      <w:pPr>
        <w:pStyle w:val="berschrift1"/>
        <w:rPr>
          <w:sz w:val="48"/>
        </w:rPr>
      </w:pPr>
      <w:r>
        <w:t>Wie man recht und verständlich einen Menschen zum Christenglauben taufen soll.</w:t>
      </w:r>
    </w:p>
    <w:p w14:paraId="4868AE5E" w14:textId="77777777" w:rsidR="00547A8B" w:rsidRDefault="00547A8B" w:rsidP="00547A8B">
      <w:pPr>
        <w:pStyle w:val="StandardWeb"/>
      </w:pPr>
      <w:r>
        <w:t xml:space="preserve">1523 </w:t>
      </w:r>
    </w:p>
    <w:p w14:paraId="72F62383" w14:textId="77777777" w:rsidR="00547A8B" w:rsidRDefault="00547A8B" w:rsidP="00547A8B">
      <w:pPr>
        <w:pStyle w:val="StandardWeb"/>
      </w:pPr>
      <w:r>
        <w:t xml:space="preserve">Der Täufer spricht: Wie heißt du? </w:t>
      </w:r>
      <w:r>
        <w:br/>
        <w:t xml:space="preserve">Der Pathe oder </w:t>
      </w:r>
      <w:proofErr w:type="spellStart"/>
      <w:r>
        <w:t>Dot</w:t>
      </w:r>
      <w:proofErr w:type="spellEnd"/>
      <w:r>
        <w:t xml:space="preserve"> </w:t>
      </w:r>
      <w:proofErr w:type="spellStart"/>
      <w:r>
        <w:t>antwort</w:t>
      </w:r>
      <w:proofErr w:type="spellEnd"/>
      <w:r>
        <w:t xml:space="preserve">: Peter, oder sonst. </w:t>
      </w:r>
      <w:r>
        <w:br/>
        <w:t xml:space="preserve">Der Täufer: Widersagst du dem Teufel, und allen seinen Werken, und alle seiner Hoffart und Gepränge? </w:t>
      </w:r>
      <w:r>
        <w:br/>
        <w:t xml:space="preserve">Der Path oder </w:t>
      </w:r>
      <w:proofErr w:type="spellStart"/>
      <w:r>
        <w:t>Dot</w:t>
      </w:r>
      <w:proofErr w:type="spellEnd"/>
      <w:r>
        <w:t xml:space="preserve">: Ich </w:t>
      </w:r>
      <w:proofErr w:type="spellStart"/>
      <w:r>
        <w:t>widersag</w:t>
      </w:r>
      <w:proofErr w:type="spellEnd"/>
      <w:r>
        <w:t xml:space="preserve">. </w:t>
      </w:r>
      <w:r>
        <w:br/>
        <w:t xml:space="preserve">Der Täufer: Wie heißt du? </w:t>
      </w:r>
      <w:r>
        <w:br/>
        <w:t xml:space="preserve">Der Path oder </w:t>
      </w:r>
      <w:proofErr w:type="spellStart"/>
      <w:r>
        <w:t>Dot</w:t>
      </w:r>
      <w:proofErr w:type="spellEnd"/>
      <w:r>
        <w:t>: Peter, oder sonst.</w:t>
      </w:r>
      <w:r>
        <w:br/>
        <w:t>Der Täufer: Glaubst du in Gott Vater, den allmächtigen Schöpfer Himmel und Erden?</w:t>
      </w:r>
      <w:r>
        <w:br/>
        <w:t xml:space="preserve">Der Path oder </w:t>
      </w:r>
      <w:proofErr w:type="spellStart"/>
      <w:r>
        <w:t>Dot</w:t>
      </w:r>
      <w:proofErr w:type="spellEnd"/>
      <w:r>
        <w:t>: Ich glaube.</w:t>
      </w:r>
      <w:r>
        <w:br/>
        <w:t xml:space="preserve">De Täufer: Glaubst du auch in Jesum </w:t>
      </w:r>
      <w:proofErr w:type="spellStart"/>
      <w:r>
        <w:t>Christon</w:t>
      </w:r>
      <w:proofErr w:type="spellEnd"/>
      <w:r>
        <w:t xml:space="preserve">, seinen einigen </w:t>
      </w:r>
      <w:proofErr w:type="spellStart"/>
      <w:r>
        <w:t>Suhn</w:t>
      </w:r>
      <w:proofErr w:type="spellEnd"/>
      <w:r>
        <w:t xml:space="preserve">, unsern Herrn, der </w:t>
      </w:r>
      <w:proofErr w:type="spellStart"/>
      <w:r>
        <w:t>geborn</w:t>
      </w:r>
      <w:proofErr w:type="spellEnd"/>
      <w:r>
        <w:t xml:space="preserve"> ist von Maria, und gelitten hat?</w:t>
      </w:r>
      <w:r>
        <w:br/>
        <w:t xml:space="preserve">Der Path oder </w:t>
      </w:r>
      <w:proofErr w:type="spellStart"/>
      <w:r>
        <w:t>Dot</w:t>
      </w:r>
      <w:proofErr w:type="spellEnd"/>
      <w:r>
        <w:t>: Ich glaube.</w:t>
      </w:r>
      <w:r>
        <w:br/>
        <w:t>Der Täufer Glaubst du auch in den heiligen Geist, eine christliche Kirche, Gemeinschaft der Heiligen, Vergebung der Sünde, Auferstehung des Fleischs, und ein ewig Leben nach dem Tode?</w:t>
      </w:r>
      <w:r>
        <w:br/>
        <w:t xml:space="preserve">Der Path oder </w:t>
      </w:r>
      <w:proofErr w:type="spellStart"/>
      <w:r>
        <w:t>Dot</w:t>
      </w:r>
      <w:proofErr w:type="spellEnd"/>
      <w:r>
        <w:t>: Ich glaube.</w:t>
      </w:r>
      <w:r>
        <w:br/>
        <w:t xml:space="preserve">Der Täufer zum Kinde: Das Zeichen des heiligen Kreuzes unsers Herrn Jesu Christi mach ich dir an dein Stirn. Das Zeichen des Seligmachers, unsers Herrn Jesu Christi, mach ich dir an dein Brust. Nimm hinan das Zeichen des </w:t>
      </w:r>
      <w:proofErr w:type="spellStart"/>
      <w:r>
        <w:t>Kreuzs</w:t>
      </w:r>
      <w:proofErr w:type="spellEnd"/>
      <w:r>
        <w:t xml:space="preserve"> Christi als an der Stirn, also auch im Herzen. </w:t>
      </w:r>
      <w:proofErr w:type="spellStart"/>
      <w:r>
        <w:t>Entpfach</w:t>
      </w:r>
      <w:proofErr w:type="spellEnd"/>
      <w:r>
        <w:t xml:space="preserve"> den Glauben der himmlischen Gebot, wird also in Sitten, daß du sein magst ein Exempel Gottes, und erkenne mit Freuden, so du in die Kirchen Gottes eingegangen bist, daß du entgangen bist den Stricken des Teufels.</w:t>
      </w:r>
      <w:r>
        <w:br/>
        <w:t xml:space="preserve">Laß dir grauen vor den Abgöttern, verachte ihre Bilde, hab vor Augen Gott, den allmächtigen Vater, und Jesum Christum seien </w:t>
      </w:r>
      <w:proofErr w:type="spellStart"/>
      <w:r>
        <w:t>Suhn</w:t>
      </w:r>
      <w:proofErr w:type="spellEnd"/>
      <w:r>
        <w:t xml:space="preserve">, der mit demselbigen Vater, und mit dem heiligen Geist lebt und herrscht, ein Gott in Ewigkeit, Amen. </w:t>
      </w:r>
    </w:p>
    <w:p w14:paraId="67BD50D9" w14:textId="77777777" w:rsidR="00547A8B" w:rsidRDefault="00547A8B" w:rsidP="00547A8B">
      <w:pPr>
        <w:pStyle w:val="StandardWeb"/>
      </w:pPr>
      <w:r>
        <w:t xml:space="preserve">Der Täufer </w:t>
      </w:r>
      <w:proofErr w:type="spellStart"/>
      <w:r>
        <w:t>nimpt</w:t>
      </w:r>
      <w:proofErr w:type="spellEnd"/>
      <w:r>
        <w:t xml:space="preserve"> Salz in die Finger, und stoßt es in des Kindes Mund, und spricht: Nimm hin das Salz der Weisheit, du, dem Gott </w:t>
      </w:r>
      <w:proofErr w:type="spellStart"/>
      <w:r>
        <w:t>genädig</w:t>
      </w:r>
      <w:proofErr w:type="spellEnd"/>
      <w:r>
        <w:t xml:space="preserve"> ist, in das ewig Leben. Der Fried sei mit dir. </w:t>
      </w:r>
    </w:p>
    <w:p w14:paraId="64D38333" w14:textId="77777777" w:rsidR="00547A8B" w:rsidRDefault="00547A8B" w:rsidP="00547A8B">
      <w:pPr>
        <w:pStyle w:val="StandardWeb"/>
      </w:pPr>
      <w:r>
        <w:t xml:space="preserve">Der Täufer spricht, wann man das Kind in die Kirchen trägt: Der Herr bewahre dein Eingang und Ausgang, von jetzund bis in Ewigkeit, Amen. </w:t>
      </w:r>
    </w:p>
    <w:p w14:paraId="215D2AB9" w14:textId="77777777" w:rsidR="00547A8B" w:rsidRDefault="00547A8B" w:rsidP="00547A8B">
      <w:pPr>
        <w:pStyle w:val="StandardWeb"/>
      </w:pPr>
      <w:r>
        <w:t xml:space="preserve">Bei dem Taufstein. </w:t>
      </w:r>
    </w:p>
    <w:p w14:paraId="0E3CC3F7" w14:textId="77777777" w:rsidR="00547A8B" w:rsidRDefault="00547A8B" w:rsidP="00547A8B">
      <w:pPr>
        <w:pStyle w:val="StandardWeb"/>
      </w:pPr>
      <w:r>
        <w:t>Der Täufer spricht: Wie heißt du?</w:t>
      </w:r>
      <w:r>
        <w:br/>
        <w:t xml:space="preserve">Der Path oder </w:t>
      </w:r>
      <w:proofErr w:type="spellStart"/>
      <w:r>
        <w:t>Dot</w:t>
      </w:r>
      <w:proofErr w:type="spellEnd"/>
      <w:r>
        <w:t>: Peter, oder sonst.</w:t>
      </w:r>
      <w:r>
        <w:br/>
        <w:t xml:space="preserve">Der Täufer: Widersagst du dem Teufel und allen seinen Werken, und alle seiner Hoffart und </w:t>
      </w:r>
      <w:proofErr w:type="spellStart"/>
      <w:r>
        <w:t>Gepräng</w:t>
      </w:r>
      <w:proofErr w:type="spellEnd"/>
      <w:r>
        <w:t>.</w:t>
      </w:r>
      <w:r>
        <w:br/>
        <w:t xml:space="preserve">Der Path oder </w:t>
      </w:r>
      <w:proofErr w:type="spellStart"/>
      <w:r>
        <w:t>Dot</w:t>
      </w:r>
      <w:proofErr w:type="spellEnd"/>
      <w:r>
        <w:t>: Ich widersage.</w:t>
      </w:r>
      <w:r>
        <w:br/>
        <w:t>Der Täufer: Wie heißt du?</w:t>
      </w:r>
      <w:r>
        <w:br/>
        <w:t xml:space="preserve">Der Path oder </w:t>
      </w:r>
      <w:proofErr w:type="spellStart"/>
      <w:r>
        <w:t>Dot</w:t>
      </w:r>
      <w:proofErr w:type="spellEnd"/>
      <w:r>
        <w:t>: Peter, oder sonst.</w:t>
      </w:r>
      <w:r>
        <w:br/>
        <w:t xml:space="preserve">Der Täufer </w:t>
      </w:r>
      <w:proofErr w:type="spellStart"/>
      <w:r>
        <w:t>geußt</w:t>
      </w:r>
      <w:proofErr w:type="spellEnd"/>
      <w:r>
        <w:t xml:space="preserve"> Wasser auf, und spricht: Ego </w:t>
      </w:r>
      <w:proofErr w:type="spellStart"/>
      <w:r>
        <w:t>baptizo</w:t>
      </w:r>
      <w:proofErr w:type="spellEnd"/>
      <w:r>
        <w:t xml:space="preserve"> </w:t>
      </w:r>
      <w:proofErr w:type="spellStart"/>
      <w:r>
        <w:t>te</w:t>
      </w:r>
      <w:proofErr w:type="spellEnd"/>
      <w:r>
        <w:t xml:space="preserve"> in nomine </w:t>
      </w:r>
      <w:proofErr w:type="spellStart"/>
      <w:r>
        <w:t>Patris</w:t>
      </w:r>
      <w:proofErr w:type="spellEnd"/>
      <w:r>
        <w:t xml:space="preserve">, et </w:t>
      </w:r>
      <w:proofErr w:type="spellStart"/>
      <w:r>
        <w:t>Filii</w:t>
      </w:r>
      <w:proofErr w:type="spellEnd"/>
      <w:r>
        <w:t xml:space="preserve">, et Spiritus Sancti. Das ist auf Deutsch: Ich </w:t>
      </w:r>
      <w:proofErr w:type="spellStart"/>
      <w:r>
        <w:t>täuf</w:t>
      </w:r>
      <w:proofErr w:type="spellEnd"/>
      <w:r>
        <w:t xml:space="preserve"> dich im Namen des Vaters, und des </w:t>
      </w:r>
      <w:proofErr w:type="spellStart"/>
      <w:r>
        <w:t>Suhns</w:t>
      </w:r>
      <w:proofErr w:type="spellEnd"/>
      <w:r>
        <w:t>, und des heiligen Geistes, Amen.</w:t>
      </w:r>
      <w:r>
        <w:br/>
        <w:t xml:space="preserve">Der Täufer spricht zum Kind, wann er ihm das </w:t>
      </w:r>
      <w:proofErr w:type="spellStart"/>
      <w:r>
        <w:t>Westerhemmet</w:t>
      </w:r>
      <w:proofErr w:type="spellEnd"/>
      <w:r>
        <w:t xml:space="preserve"> anlegt: Nimm an ein weißes Kleid, das du tragen sollt vor dem Richterstuhl Christi, auf daß du hast das ewig Leben; der Fried sei mit dir. Amen. </w:t>
      </w:r>
    </w:p>
    <w:p w14:paraId="678F9FAE" w14:textId="77777777" w:rsidR="00547A8B" w:rsidRDefault="00547A8B" w:rsidP="00547A8B">
      <w:pPr>
        <w:pStyle w:val="berschrift1"/>
        <w:rPr>
          <w:sz w:val="48"/>
        </w:rPr>
      </w:pPr>
      <w:r>
        <w:t xml:space="preserve">Das </w:t>
      </w:r>
      <w:r>
        <w:rPr>
          <w:rStyle w:val="searchhit"/>
        </w:rPr>
        <w:t>Taufbüchlein</w:t>
      </w:r>
    </w:p>
    <w:p w14:paraId="0BEDC495" w14:textId="77777777" w:rsidR="00547A8B" w:rsidRDefault="00547A8B" w:rsidP="00547A8B">
      <w:pPr>
        <w:pStyle w:val="StandardWeb"/>
      </w:pPr>
      <w:r>
        <w:t xml:space="preserve">verdeutschet und aufs neu zugereicht. </w:t>
      </w:r>
    </w:p>
    <w:p w14:paraId="3B9B50F6" w14:textId="77777777" w:rsidR="00547A8B" w:rsidRDefault="00547A8B" w:rsidP="00547A8B">
      <w:pPr>
        <w:pStyle w:val="StandardWeb"/>
      </w:pPr>
      <w:r>
        <w:t xml:space="preserve">Martinus Luther allen christlichen Lesern Gnade und Friede in Christo, unserm Herrn. </w:t>
      </w:r>
    </w:p>
    <w:p w14:paraId="507DB61F" w14:textId="77777777" w:rsidR="00547A8B" w:rsidRDefault="00547A8B" w:rsidP="00547A8B">
      <w:pPr>
        <w:pStyle w:val="StandardWeb"/>
      </w:pPr>
      <w:r>
        <w:t xml:space="preserve">Weil ich täglich sehe und höre, wie gar mit Unfleiß und wenigem Gruß, will nicht sagen mit Leichtfertigkeit, man das hohe, heilige, tröstliche Sacrament der Taufe handelt über den Kindlein (welche Ursach ich achte der auch eine sei, daß die, so dabei stehen, nichts davon verstehen, was da geredt und gehandelt wird): dünket michs nicht allein nütz, sondern auch noth sein, daß man es in deutscher Sprache thue und habe darum solches, wie bisher zu Latein geschehen, verdeutscht, </w:t>
      </w:r>
      <w:proofErr w:type="spellStart"/>
      <w:r>
        <w:t>anzufahen</w:t>
      </w:r>
      <w:proofErr w:type="spellEnd"/>
      <w:r>
        <w:t xml:space="preserve"> auf deutsch zu </w:t>
      </w:r>
      <w:proofErr w:type="spellStart"/>
      <w:r>
        <w:t>täufen</w:t>
      </w:r>
      <w:proofErr w:type="spellEnd"/>
      <w:r>
        <w:t xml:space="preserve">, damit die Pathen und Beistände desto mehr zum Glauben und ernstlicher Andacht gereizet werden, und die Priester, so da </w:t>
      </w:r>
      <w:proofErr w:type="spellStart"/>
      <w:r>
        <w:t>täufen</w:t>
      </w:r>
      <w:proofErr w:type="spellEnd"/>
      <w:r>
        <w:t xml:space="preserve">, desto mehr Fleiß um der Zuhörer willen haben müssen. </w:t>
      </w:r>
    </w:p>
    <w:p w14:paraId="01C0AB6B" w14:textId="77777777" w:rsidR="00547A8B" w:rsidRDefault="00547A8B" w:rsidP="00547A8B">
      <w:pPr>
        <w:pStyle w:val="StandardWeb"/>
      </w:pPr>
      <w:r>
        <w:t xml:space="preserve">Ich bitte aber aus christlicher Treu alle diejenigen, so da </w:t>
      </w:r>
      <w:proofErr w:type="spellStart"/>
      <w:r>
        <w:t>täufen</w:t>
      </w:r>
      <w:proofErr w:type="spellEnd"/>
      <w:r>
        <w:t xml:space="preserve">, Kinder heben und dabei stehen, wollten zu Herzen nehmen das treffliche Werk und den großen Ernst, der hierinnen ist. Denn du hie hörest in den Worten dieser Gebet, wie kläglich und ernstlich die christliche Kirche das Kindlein herträgt, und so mit beständigen, ungezweifelten Worten für Gott bekennet, sei sei vom Teufel besessen und ein Kind der Sünden und Ungnaden, und so </w:t>
      </w:r>
      <w:proofErr w:type="spellStart"/>
      <w:r>
        <w:t>fleissiglich</w:t>
      </w:r>
      <w:proofErr w:type="spellEnd"/>
      <w:r>
        <w:t xml:space="preserve"> bittet um Hilf und Gnade durch die Taufe, daß es ein Kind Gottes werden </w:t>
      </w:r>
      <w:proofErr w:type="spellStart"/>
      <w:r>
        <w:t>müge</w:t>
      </w:r>
      <w:proofErr w:type="spellEnd"/>
      <w:r>
        <w:t xml:space="preserve">. </w:t>
      </w:r>
    </w:p>
    <w:p w14:paraId="577CC76A" w14:textId="77777777" w:rsidR="00547A8B" w:rsidRDefault="00547A8B" w:rsidP="00547A8B">
      <w:pPr>
        <w:pStyle w:val="StandardWeb"/>
      </w:pPr>
      <w:r>
        <w:t xml:space="preserve">Darum wolltest du bedenken, wie gar es nicht ein Scherz ist, wider den Teufel handeln und denselben nicht allein von dem Kindlein jagen, sondern auch dem Kindlein solchen mächtigen Feind sein Lebenlang auf den Hals laden, daß es </w:t>
      </w:r>
      <w:proofErr w:type="spellStart"/>
      <w:r>
        <w:t>wol</w:t>
      </w:r>
      <w:proofErr w:type="spellEnd"/>
      <w:r>
        <w:t xml:space="preserve"> noth ist, dem armen Kindlein aus ganzem Herzen und starkem Glauben beistehen, auf das andächtigste bitten, daß ihm Gott, nach Laut dieser Gebet, nicht allein von des Teufels Gewalt helfe, sondern auch stärke, daß es möge wider ihn ritterlich im Leben und Sterben bestehen. Und ich besorge, daß darum die Leute nach der Taufe so übel auch gerathen, daß man so kalt und </w:t>
      </w:r>
      <w:proofErr w:type="spellStart"/>
      <w:r>
        <w:t>läüssig</w:t>
      </w:r>
      <w:proofErr w:type="spellEnd"/>
      <w:r>
        <w:t xml:space="preserve"> mit ihm umgangen, und so gar ohn Ernst für sie gebeten hat in der Taufe. </w:t>
      </w:r>
    </w:p>
    <w:p w14:paraId="68FB1968" w14:textId="77777777" w:rsidR="00547A8B" w:rsidRDefault="00547A8B" w:rsidP="00547A8B">
      <w:pPr>
        <w:pStyle w:val="StandardWeb"/>
      </w:pPr>
      <w:r>
        <w:t xml:space="preserve">So gedenke nu, daß in dem </w:t>
      </w:r>
      <w:proofErr w:type="spellStart"/>
      <w:r>
        <w:t>Täufen</w:t>
      </w:r>
      <w:proofErr w:type="spellEnd"/>
      <w:r>
        <w:t xml:space="preserve"> diese äußerliche Stück das Geringste sind, als da ist unter Augen blasen, Kreuze anstreichen, Salz in den Mund geben, Speichel und Koth in die Ohren und Nasen thun, mit Oel auf der Brust und Schultern salben und mit </w:t>
      </w:r>
      <w:proofErr w:type="spellStart"/>
      <w:r>
        <w:t>Chresam</w:t>
      </w:r>
      <w:proofErr w:type="spellEnd"/>
      <w:r>
        <w:t xml:space="preserve"> die Scheitel bestreichen, </w:t>
      </w:r>
      <w:proofErr w:type="spellStart"/>
      <w:r>
        <w:t>Westerhemd</w:t>
      </w:r>
      <w:proofErr w:type="spellEnd"/>
      <w:r>
        <w:t xml:space="preserve"> anziehen und </w:t>
      </w:r>
      <w:proofErr w:type="spellStart"/>
      <w:r>
        <w:t>brinnende</w:t>
      </w:r>
      <w:proofErr w:type="spellEnd"/>
      <w:r>
        <w:t xml:space="preserve"> Kerzen in die Hand geben, und was da mehr ist, das von Menschen die Taufe zu zieren hinzugethan ist. Denn auch </w:t>
      </w:r>
      <w:proofErr w:type="spellStart"/>
      <w:r>
        <w:t>wol</w:t>
      </w:r>
      <w:proofErr w:type="spellEnd"/>
      <w:r>
        <w:t xml:space="preserve"> ohn solches alles die Taufe geschehen mag, und nicht die rechten Griffe sind, die der Teufel scheuet oder fleucht. Er verlachet </w:t>
      </w:r>
      <w:proofErr w:type="spellStart"/>
      <w:r>
        <w:t>wol</w:t>
      </w:r>
      <w:proofErr w:type="spellEnd"/>
      <w:r>
        <w:t xml:space="preserve"> größer Ding; es muß ein Ernst hie sein. </w:t>
      </w:r>
    </w:p>
    <w:p w14:paraId="040A8AD8" w14:textId="77777777" w:rsidR="00547A8B" w:rsidRDefault="00547A8B" w:rsidP="00547A8B">
      <w:pPr>
        <w:pStyle w:val="StandardWeb"/>
      </w:pPr>
      <w:r>
        <w:t xml:space="preserve">Sondern da siehe auf, daß du in rechtem Glauben da stehest, Gottes Wort hörest und ernstlich mit betest. Denn wo der Priester spricht: Laßt uns beten, da vermahnet er dich je, daß du mit ihm beten sollst. Auch sollen seines Gebets Wort mit ihm zu Gott im Herzen sprechen alle Pathen und die umher stehen. Darum soll der Priester diese Gebet fein deutlich und langsam sprechen, daß es die Pathen hören und vernehmen können, und die Pathen auch einmüthiglich im Herzen mit dem Priester beten, des Kindleins Noth aufs allerernstlichste für Gott tragen, sich mit ganzem </w:t>
      </w:r>
      <w:proofErr w:type="spellStart"/>
      <w:r>
        <w:t>Vermügen</w:t>
      </w:r>
      <w:proofErr w:type="spellEnd"/>
      <w:r>
        <w:t xml:space="preserve"> für das Kind wider den Teufel setzen und sich stellen, daß sie es ihnen ein Ernst lassen sein, das (da es) dem Teufel kein Schimpf ist. </w:t>
      </w:r>
    </w:p>
    <w:p w14:paraId="237D2EB4" w14:textId="77777777" w:rsidR="00547A8B" w:rsidRDefault="00547A8B" w:rsidP="00547A8B">
      <w:pPr>
        <w:pStyle w:val="StandardWeb"/>
      </w:pPr>
      <w:r>
        <w:t xml:space="preserve">Derhalben es auch </w:t>
      </w:r>
      <w:proofErr w:type="spellStart"/>
      <w:r>
        <w:t>wol</w:t>
      </w:r>
      <w:proofErr w:type="spellEnd"/>
      <w:r>
        <w:t xml:space="preserve"> billig und recht ist, daß man nicht die trunkene und rohe Pfaffen </w:t>
      </w:r>
      <w:proofErr w:type="spellStart"/>
      <w:r>
        <w:t>täufen</w:t>
      </w:r>
      <w:proofErr w:type="spellEnd"/>
      <w:r>
        <w:t xml:space="preserve"> lasse, auch nicht lose Leute zu Gevattern nehme, sondern feine, sittige, ernste, fromme Priester und Gevattern, zu denen man sich versehe, daß sie die Sache mit Ernst und rechtem Glauben handeln, damit man nicht dem Teufel das hohe Sacrament zum Spott setze und Gott verunehre, der darin so überschwenglichen und grundlosen Reichthum seiner Gnaden über uns schüttet, daß ers selbst eine neue Geburt heißt, damit wir aller Tyrannei des Teufels ledig, von Sünden, Tod und Hölle los, Kinder des Lebens und Erben aller Güter Gottes, und Gottes selbst Kinder und Christus Brüder werden. </w:t>
      </w:r>
    </w:p>
    <w:p w14:paraId="147565A4" w14:textId="77777777" w:rsidR="00547A8B" w:rsidRDefault="00547A8B" w:rsidP="00547A8B">
      <w:pPr>
        <w:pStyle w:val="StandardWeb"/>
      </w:pPr>
      <w:r>
        <w:t xml:space="preserve">Ach lieben Christen, laßt uns nicht so unfleißig solche unaussprechliche Gaben achten und handeln; ist doch die Taufe unser einiger Trost und Eingang zu allen göttlichen Gütern und aller Heiligen Gemeinschaft. Das helfe uns Gott! Amen. </w:t>
      </w:r>
    </w:p>
    <w:p w14:paraId="76C90B88" w14:textId="77777777" w:rsidR="00547A8B" w:rsidRDefault="00547A8B" w:rsidP="00547A8B">
      <w:pPr>
        <w:pStyle w:val="StandardWeb"/>
      </w:pPr>
      <w:r>
        <w:t xml:space="preserve">Der Täufer spreche: </w:t>
      </w:r>
    </w:p>
    <w:p w14:paraId="19CC6123" w14:textId="77777777" w:rsidR="00547A8B" w:rsidRDefault="00547A8B" w:rsidP="00547A8B">
      <w:pPr>
        <w:pStyle w:val="StandardWeb"/>
      </w:pPr>
      <w:r>
        <w:t xml:space="preserve">Fahre aus, du unreiner Geist! und gib Raum dem heiligen Geist. </w:t>
      </w:r>
    </w:p>
    <w:p w14:paraId="50B73196" w14:textId="77777777" w:rsidR="00547A8B" w:rsidRDefault="00547A8B" w:rsidP="00547A8B">
      <w:pPr>
        <w:pStyle w:val="StandardWeb"/>
      </w:pPr>
      <w:r>
        <w:t xml:space="preserve">Darnach mache er ihm ein Kreuz an die Stirn und Brust und Spreche: </w:t>
      </w:r>
    </w:p>
    <w:p w14:paraId="1EF63856" w14:textId="77777777" w:rsidR="00547A8B" w:rsidRDefault="00547A8B" w:rsidP="00547A8B">
      <w:pPr>
        <w:pStyle w:val="StandardWeb"/>
      </w:pPr>
      <w:r>
        <w:t xml:space="preserve">Nimm das Zeichen des heiligen Kreuzes beide an der Stirn und an der Brust. </w:t>
      </w:r>
    </w:p>
    <w:p w14:paraId="66DC03D8" w14:textId="77777777" w:rsidR="00547A8B" w:rsidRDefault="00547A8B" w:rsidP="00547A8B">
      <w:pPr>
        <w:pStyle w:val="StandardWeb"/>
      </w:pPr>
      <w:r>
        <w:t xml:space="preserve">Laßt uns beten: </w:t>
      </w:r>
    </w:p>
    <w:p w14:paraId="218C760C" w14:textId="77777777" w:rsidR="00547A8B" w:rsidRDefault="00547A8B" w:rsidP="00547A8B">
      <w:pPr>
        <w:pStyle w:val="StandardWeb"/>
      </w:pPr>
      <w:r>
        <w:t xml:space="preserve">O allmächtiger, ewiger Gott, Vater unsers Herrn Jesu Christi, ich rufe dich an über diesen N. deinen Diener, der deiner Taufe Gabe bittet, und deine ewige Gnade durch die geistliche </w:t>
      </w:r>
      <w:proofErr w:type="spellStart"/>
      <w:r>
        <w:t>Wiedergeburg</w:t>
      </w:r>
      <w:proofErr w:type="spellEnd"/>
      <w:r>
        <w:t xml:space="preserve"> begehrt. Nimm ihn auf, Herr, und wie du gesagt hast: „Bittet, so werdet ihr nehmen, suchet, so werdet ihr finden, klopfet an, so wird euch aufgethan;“ so reiche nu das Gut dem, der da bittet, und öffne die Thür dem, der da anklopfet, daß er den ewigen Segen dieses himmlischen Bades erlange, um das verheißene Reich deiner Gabe empfahe, durch Christum, unsern Herrn. Amen. </w:t>
      </w:r>
    </w:p>
    <w:p w14:paraId="24997883" w14:textId="77777777" w:rsidR="00547A8B" w:rsidRDefault="00547A8B" w:rsidP="00547A8B">
      <w:pPr>
        <w:pStyle w:val="StandardWeb"/>
      </w:pPr>
      <w:r>
        <w:t xml:space="preserve">Laßt uns beten: </w:t>
      </w:r>
    </w:p>
    <w:p w14:paraId="2EB0FE60" w14:textId="77777777" w:rsidR="00547A8B" w:rsidRDefault="00547A8B" w:rsidP="00547A8B">
      <w:pPr>
        <w:pStyle w:val="StandardWeb"/>
      </w:pPr>
      <w:r>
        <w:t xml:space="preserve">Allmächtiger, ewiger Gott, der du hast durch die Sündfluth nach deinem gestrengen Gericht die ungläubige Welt verdammt, und den gläubigen Noah </w:t>
      </w:r>
      <w:proofErr w:type="spellStart"/>
      <w:r>
        <w:t>selb</w:t>
      </w:r>
      <w:proofErr w:type="spellEnd"/>
      <w:r>
        <w:t xml:space="preserve"> acht nach deiner großen Barmherzigkeit erhalten, und den verstockten Pharao mit allen den Seinen im rothen Meer ersäuft, und dein Volk Israel trocken hindurch geführt, damit dies Bad deiner heiligen Taufe zukünftig bezeichnet, und durch die Taufe deines lieben Kindes, unsers Herrn Jesu Christi, den Jordan und alle Wasser zur seligen Sündfluth und reichlicher Abwaschung der Sünden </w:t>
      </w:r>
      <w:proofErr w:type="spellStart"/>
      <w:r>
        <w:t>geheiligtr</w:t>
      </w:r>
      <w:proofErr w:type="spellEnd"/>
      <w:r>
        <w:t xml:space="preserve"> und eingesetzt: Wir bitten durch dieselbige deine grundlose Barmherzigkeit, du wollest diesen N. gnädiglich ansehen und mit rechtem Glauben im Geist beseligen, daß durch diese heilsame Sündfluth an ihm ersäufe und untergehe alles, was ihm von Adam angeboren ist und er selbst dazu gethan hat, und er aus der Ungläubigen Zahl gesondert, in der heiligen Arca der Christenheit trocken und sicher behalten, allzeit brünstig im Geist, fröhlich in Hoffnung deinem Namen diene, auf daß er mit allen Gläubigen deiner Verheißung, </w:t>
      </w:r>
      <w:proofErr w:type="spellStart"/>
      <w:r>
        <w:t>ewigs</w:t>
      </w:r>
      <w:proofErr w:type="spellEnd"/>
      <w:r>
        <w:t xml:space="preserve"> Leben zu erlangen, würdig werde durch Jesum Christum, unsern Herrn. Amen. </w:t>
      </w:r>
    </w:p>
    <w:p w14:paraId="571B78F9" w14:textId="77777777" w:rsidR="00547A8B" w:rsidRDefault="00547A8B" w:rsidP="00547A8B">
      <w:pPr>
        <w:pStyle w:val="StandardWeb"/>
      </w:pPr>
      <w:r>
        <w:t xml:space="preserve">Ich beschwöre dich, du unreiner Geist, bei dem Namen des Vaters U und des Sohnes U und des heiligen Geistes U, daß du ausfahrest und weichest von diesem Diener Jesu Christi N. Amen. </w:t>
      </w:r>
    </w:p>
    <w:p w14:paraId="53FCC8F7" w14:textId="77777777" w:rsidR="00547A8B" w:rsidRDefault="00547A8B" w:rsidP="00547A8B">
      <w:pPr>
        <w:pStyle w:val="StandardWeb"/>
      </w:pPr>
      <w:r>
        <w:t xml:space="preserve">Laßt uns hören das heilige Evangelium S. Marci. </w:t>
      </w:r>
    </w:p>
    <w:p w14:paraId="23B683C6" w14:textId="77777777" w:rsidR="00547A8B" w:rsidRDefault="00547A8B" w:rsidP="00547A8B">
      <w:pPr>
        <w:pStyle w:val="StandardWeb"/>
      </w:pPr>
      <w:r>
        <w:t xml:space="preserve">Und sie brachten Kindlein zu Jesu, daß er sie </w:t>
      </w:r>
      <w:proofErr w:type="spellStart"/>
      <w:r>
        <w:t>anrührete</w:t>
      </w:r>
      <w:proofErr w:type="spellEnd"/>
      <w:r>
        <w:t xml:space="preserve">, die Jünger aber fuhren die an, die sie trugen. Da es Jesus sahe, ward er unwillig und sprach zu ihnen: Lasset die Kindlein zu mir kommen und wehret ihnen nicht, denn solcher ist das Reich Gottes. Wahrlich, ich sage euch: Wer das Reich Gottes nicht empfähet als ein Kindlein, der wird nicht hinein kommen. Und </w:t>
      </w:r>
      <w:proofErr w:type="spellStart"/>
      <w:r>
        <w:t>hertzet</w:t>
      </w:r>
      <w:proofErr w:type="spellEnd"/>
      <w:r>
        <w:t xml:space="preserve"> sie und leget die Hände auf sie und segnet sie. </w:t>
      </w:r>
    </w:p>
    <w:p w14:paraId="2BEA06D1" w14:textId="77777777" w:rsidR="00547A8B" w:rsidRDefault="00547A8B" w:rsidP="00547A8B">
      <w:pPr>
        <w:pStyle w:val="StandardWeb"/>
      </w:pPr>
      <w:r>
        <w:t xml:space="preserve">Dann lege der Priester seine Hände auf des Kindes Haupt und bete das Vater unser samt den Pathen, nieder gekniet. </w:t>
      </w:r>
    </w:p>
    <w:p w14:paraId="4C144921" w14:textId="77777777" w:rsidR="00547A8B" w:rsidRDefault="00547A8B" w:rsidP="00547A8B">
      <w:pPr>
        <w:pStyle w:val="StandardWeb"/>
      </w:pPr>
      <w:r>
        <w:t xml:space="preserve">Vater unser, der du bist im Himmel. Geheiliget werde dein Name. Zukomme dein Reich. Dein Wille geschehe, wie im Himmel, also auch auf Erden. Unser </w:t>
      </w:r>
      <w:proofErr w:type="spellStart"/>
      <w:r>
        <w:t>täglilch</w:t>
      </w:r>
      <w:proofErr w:type="spellEnd"/>
      <w:r>
        <w:t xml:space="preserve"> Brot gib uns heute. Und verlasse uns unsere Schuld, als wir verlassen unsern Schuldigern. </w:t>
      </w:r>
      <w:proofErr w:type="spellStart"/>
      <w:r>
        <w:t>Uind</w:t>
      </w:r>
      <w:proofErr w:type="spellEnd"/>
      <w:r>
        <w:t xml:space="preserve"> führe uns nicht in Versuchung. Sondern erlöse uns von dem Übel. Amen. </w:t>
      </w:r>
    </w:p>
    <w:p w14:paraId="41466296" w14:textId="77777777" w:rsidR="00547A8B" w:rsidRDefault="00547A8B" w:rsidP="00547A8B">
      <w:pPr>
        <w:pStyle w:val="StandardWeb"/>
      </w:pPr>
      <w:r>
        <w:t xml:space="preserve">Darnach leite man das Kindlein zu der Taufe, und der Priester spreche: </w:t>
      </w:r>
    </w:p>
    <w:p w14:paraId="4440E80A" w14:textId="77777777" w:rsidR="00547A8B" w:rsidRDefault="00547A8B" w:rsidP="00547A8B">
      <w:pPr>
        <w:pStyle w:val="StandardWeb"/>
      </w:pPr>
      <w:r>
        <w:t xml:space="preserve">Der Herr behüte deinen Eingang und Ausgang von nun an bis zu ewigen Zeiten. </w:t>
      </w:r>
    </w:p>
    <w:p w14:paraId="09128F6B" w14:textId="77777777" w:rsidR="00547A8B" w:rsidRDefault="00547A8B" w:rsidP="00547A8B">
      <w:pPr>
        <w:pStyle w:val="StandardWeb"/>
      </w:pPr>
      <w:r>
        <w:t xml:space="preserve">Darnach lasse der Priester das Kind durch seine Pathen dem Teufel absagen und spreche: </w:t>
      </w:r>
    </w:p>
    <w:p w14:paraId="2814AFCC" w14:textId="77777777" w:rsidR="00547A8B" w:rsidRDefault="00547A8B" w:rsidP="00547A8B">
      <w:pPr>
        <w:pStyle w:val="StandardWeb"/>
      </w:pPr>
      <w:r>
        <w:t xml:space="preserve">Entsagst du dem Teufel? </w:t>
      </w:r>
    </w:p>
    <w:p w14:paraId="3CA8FA3A" w14:textId="77777777" w:rsidR="00547A8B" w:rsidRDefault="00547A8B" w:rsidP="00547A8B">
      <w:pPr>
        <w:pStyle w:val="StandardWeb"/>
      </w:pPr>
      <w:r>
        <w:t xml:space="preserve">Antwort: Ja. </w:t>
      </w:r>
    </w:p>
    <w:p w14:paraId="39946A19" w14:textId="77777777" w:rsidR="00547A8B" w:rsidRDefault="00547A8B" w:rsidP="00547A8B">
      <w:pPr>
        <w:pStyle w:val="StandardWeb"/>
      </w:pPr>
      <w:r>
        <w:t xml:space="preserve">Und allen seinen Werken? </w:t>
      </w:r>
    </w:p>
    <w:p w14:paraId="0DB7118F" w14:textId="77777777" w:rsidR="00547A8B" w:rsidRDefault="00547A8B" w:rsidP="00547A8B">
      <w:pPr>
        <w:pStyle w:val="StandardWeb"/>
      </w:pPr>
      <w:r>
        <w:t xml:space="preserve">Antwort: Ja. </w:t>
      </w:r>
    </w:p>
    <w:p w14:paraId="43295192" w14:textId="77777777" w:rsidR="00547A8B" w:rsidRDefault="00547A8B" w:rsidP="00547A8B">
      <w:pPr>
        <w:pStyle w:val="StandardWeb"/>
      </w:pPr>
      <w:r>
        <w:t xml:space="preserve">Und allem seinen Wesen? </w:t>
      </w:r>
    </w:p>
    <w:p w14:paraId="232B37D7" w14:textId="77777777" w:rsidR="00547A8B" w:rsidRDefault="00547A8B" w:rsidP="00547A8B">
      <w:pPr>
        <w:pStyle w:val="StandardWeb"/>
      </w:pPr>
      <w:r>
        <w:t xml:space="preserve">Antwort: Ja. </w:t>
      </w:r>
    </w:p>
    <w:p w14:paraId="4C09F8DD" w14:textId="77777777" w:rsidR="00547A8B" w:rsidRDefault="00547A8B" w:rsidP="00547A8B">
      <w:pPr>
        <w:pStyle w:val="StandardWeb"/>
      </w:pPr>
      <w:r>
        <w:t xml:space="preserve">Darnach frage er: </w:t>
      </w:r>
    </w:p>
    <w:p w14:paraId="359D143F" w14:textId="77777777" w:rsidR="00547A8B" w:rsidRDefault="00547A8B" w:rsidP="00547A8B">
      <w:pPr>
        <w:pStyle w:val="StandardWeb"/>
      </w:pPr>
      <w:r>
        <w:t xml:space="preserve">Gläubest du an Gott den Vater allmächtigen, Schöpfer Himmels und der Erden? </w:t>
      </w:r>
    </w:p>
    <w:p w14:paraId="661E862F" w14:textId="77777777" w:rsidR="00547A8B" w:rsidRDefault="00547A8B" w:rsidP="00547A8B">
      <w:pPr>
        <w:pStyle w:val="StandardWeb"/>
      </w:pPr>
      <w:r>
        <w:t xml:space="preserve">Antwort: Ja. </w:t>
      </w:r>
    </w:p>
    <w:p w14:paraId="3C0E95FC" w14:textId="77777777" w:rsidR="00547A8B" w:rsidRDefault="00547A8B" w:rsidP="00547A8B">
      <w:pPr>
        <w:pStyle w:val="StandardWeb"/>
      </w:pPr>
      <w:r>
        <w:t xml:space="preserve">Gläubest du an Jesum Christum, seinen </w:t>
      </w:r>
      <w:proofErr w:type="spellStart"/>
      <w:r>
        <w:t>eingen</w:t>
      </w:r>
      <w:proofErr w:type="spellEnd"/>
      <w:r>
        <w:t xml:space="preserve"> Sohn, unsern Herrn, geboren von Maria der Jungfrauen, gekreuziget, gestorben und begraben, auferstanden von den Todten, sitzend zur Rechten Gottes, zukünftig zu richten die Lebendigen und die Todten? </w:t>
      </w:r>
    </w:p>
    <w:p w14:paraId="169CC761" w14:textId="77777777" w:rsidR="00547A8B" w:rsidRDefault="00547A8B" w:rsidP="00547A8B">
      <w:pPr>
        <w:pStyle w:val="StandardWeb"/>
      </w:pPr>
      <w:r>
        <w:t xml:space="preserve">Antwort: Ja. </w:t>
      </w:r>
    </w:p>
    <w:p w14:paraId="17999E1F" w14:textId="77777777" w:rsidR="00547A8B" w:rsidRDefault="00547A8B" w:rsidP="00547A8B">
      <w:pPr>
        <w:pStyle w:val="StandardWeb"/>
      </w:pPr>
      <w:r>
        <w:t xml:space="preserve">Gläubest du an den heiligen Geist, Eine heilige christliche Kirche, Gemeinde der Heiligen, Vergebung der Sünden, Auferstehung des Fleisches, und nach dem Tod ein </w:t>
      </w:r>
      <w:proofErr w:type="spellStart"/>
      <w:r>
        <w:t>ewigs</w:t>
      </w:r>
      <w:proofErr w:type="spellEnd"/>
      <w:r>
        <w:t xml:space="preserve"> Leben? </w:t>
      </w:r>
    </w:p>
    <w:p w14:paraId="7B53C27B" w14:textId="77777777" w:rsidR="00547A8B" w:rsidRDefault="00547A8B" w:rsidP="00547A8B">
      <w:pPr>
        <w:pStyle w:val="StandardWeb"/>
      </w:pPr>
      <w:r>
        <w:t xml:space="preserve">Antwort: Ja. </w:t>
      </w:r>
    </w:p>
    <w:p w14:paraId="5758E3DD" w14:textId="77777777" w:rsidR="00547A8B" w:rsidRDefault="00547A8B" w:rsidP="00547A8B">
      <w:pPr>
        <w:pStyle w:val="StandardWeb"/>
      </w:pPr>
      <w:r>
        <w:t xml:space="preserve">Willst du getauft sein? </w:t>
      </w:r>
    </w:p>
    <w:p w14:paraId="082A86CE" w14:textId="77777777" w:rsidR="00547A8B" w:rsidRDefault="00547A8B" w:rsidP="00547A8B">
      <w:pPr>
        <w:pStyle w:val="StandardWeb"/>
      </w:pPr>
      <w:r>
        <w:t xml:space="preserve">Antwort: Ja. </w:t>
      </w:r>
    </w:p>
    <w:p w14:paraId="6282476E" w14:textId="77777777" w:rsidR="00547A8B" w:rsidRDefault="00547A8B" w:rsidP="00547A8B">
      <w:pPr>
        <w:pStyle w:val="StandardWeb"/>
      </w:pPr>
      <w:r>
        <w:t xml:space="preserve">Da nehme er das Kind und tauche es in die Taufe und spreche: </w:t>
      </w:r>
    </w:p>
    <w:p w14:paraId="3AFB2273" w14:textId="77777777" w:rsidR="00547A8B" w:rsidRDefault="00547A8B" w:rsidP="00547A8B">
      <w:pPr>
        <w:pStyle w:val="StandardWeb"/>
      </w:pPr>
      <w:r>
        <w:t xml:space="preserve">Und ich </w:t>
      </w:r>
      <w:proofErr w:type="spellStart"/>
      <w:r>
        <w:t>täufe</w:t>
      </w:r>
      <w:proofErr w:type="spellEnd"/>
      <w:r>
        <w:t xml:space="preserve"> dich im Namen des Vaters und des Sohns und des heiligen Geistes. </w:t>
      </w:r>
    </w:p>
    <w:p w14:paraId="4F65674C" w14:textId="77777777" w:rsidR="00547A8B" w:rsidRDefault="00547A8B" w:rsidP="00547A8B">
      <w:pPr>
        <w:pStyle w:val="StandardWeb"/>
      </w:pPr>
      <w:r>
        <w:t xml:space="preserve">Dann sollen die Pathen das Kindlein halten in der Taufe, und der Priester spreche, weil er das </w:t>
      </w:r>
      <w:proofErr w:type="spellStart"/>
      <w:r>
        <w:t>Westerhemd</w:t>
      </w:r>
      <w:proofErr w:type="spellEnd"/>
      <w:r>
        <w:t xml:space="preserve"> </w:t>
      </w:r>
      <w:proofErr w:type="spellStart"/>
      <w:r>
        <w:t>anzeucht</w:t>
      </w:r>
      <w:proofErr w:type="spellEnd"/>
      <w:r>
        <w:t xml:space="preserve">: </w:t>
      </w:r>
    </w:p>
    <w:p w14:paraId="0038C06E" w14:textId="77777777" w:rsidR="00547A8B" w:rsidRDefault="00547A8B" w:rsidP="00547A8B">
      <w:pPr>
        <w:pStyle w:val="StandardWeb"/>
      </w:pPr>
      <w:r>
        <w:t xml:space="preserve">Der allmächtige Gott und Vater unsers Herrn Jesu Christi, der dich anderweit geboren hat durchs Wasser und den heiligen Geist, und hat dir alle deine Sünde vergeben, der stärke dich mit seiner Gnade zum ewigen Leben. Amen. </w:t>
      </w:r>
    </w:p>
    <w:p w14:paraId="1C3AEC11" w14:textId="77777777" w:rsidR="00547A8B" w:rsidRDefault="00547A8B" w:rsidP="00547A8B">
      <w:pPr>
        <w:pStyle w:val="StandardWeb"/>
      </w:pPr>
      <w:r>
        <w:t xml:space="preserve">Friede mit dir! </w:t>
      </w:r>
    </w:p>
    <w:p w14:paraId="1B7F132F" w14:textId="77777777" w:rsidR="00547A8B" w:rsidRDefault="00547A8B" w:rsidP="00547A8B">
      <w:pPr>
        <w:pStyle w:val="StandardWeb"/>
      </w:pPr>
      <w:r>
        <w:t xml:space="preserve">Antwort: Amen. </w:t>
      </w:r>
    </w:p>
    <w:p w14:paraId="609496D1" w14:textId="77777777" w:rsidR="0022039F" w:rsidRDefault="0022039F" w:rsidP="0022039F"/>
    <w:p w14:paraId="3F6AAF29" w14:textId="77777777" w:rsidR="00D5498D" w:rsidRPr="00D5498D" w:rsidRDefault="007166CE" w:rsidP="008E63BE">
      <w:pPr>
        <w:pStyle w:val="berschrift1"/>
      </w:pPr>
      <w:r>
        <w:br w:type="page"/>
      </w:r>
      <w:r w:rsidR="00D5498D" w:rsidRPr="00D5498D">
        <w:t>Quellen:</w:t>
      </w:r>
    </w:p>
    <w:p w14:paraId="7ACE8C8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0F353E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1E63B1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876362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A084A9C"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B2337B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11D105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307CD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D51DBC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868AD9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2D86D5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3E6B91C" w14:textId="2483C22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7A8B"/>
    <w:rsid w:val="00082307"/>
    <w:rsid w:val="000C66E5"/>
    <w:rsid w:val="001F54C4"/>
    <w:rsid w:val="0022039F"/>
    <w:rsid w:val="00272484"/>
    <w:rsid w:val="00297F83"/>
    <w:rsid w:val="002E6D11"/>
    <w:rsid w:val="00381C0C"/>
    <w:rsid w:val="00537F59"/>
    <w:rsid w:val="00547A8B"/>
    <w:rsid w:val="007166CE"/>
    <w:rsid w:val="00753E6B"/>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BCF938"/>
  <w15:chartTrackingRefBased/>
  <w15:docId w15:val="{E297EF6D-E09F-42D5-9847-2B64F0A604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547A8B"/>
    <w:pPr>
      <w:spacing w:before="100" w:beforeAutospacing="1" w:after="100" w:afterAutospacing="1" w:line="240" w:lineRule="auto"/>
    </w:pPr>
    <w:rPr>
      <w:rFonts w:eastAsia="Times New Roman"/>
      <w:szCs w:val="24"/>
      <w:lang w:eastAsia="de-DE"/>
    </w:rPr>
  </w:style>
  <w:style w:type="character" w:customStyle="1" w:styleId="searchhit">
    <w:name w:val="search_hit"/>
    <w:basedOn w:val="Absatz-Standardschriftart"/>
    <w:rsid w:val="00547A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0780738">
      <w:bodyDiv w:val="1"/>
      <w:marLeft w:val="0"/>
      <w:marRight w:val="0"/>
      <w:marTop w:val="0"/>
      <w:marBottom w:val="0"/>
      <w:divBdr>
        <w:top w:val="none" w:sz="0" w:space="0" w:color="auto"/>
        <w:left w:val="none" w:sz="0" w:space="0" w:color="auto"/>
        <w:bottom w:val="none" w:sz="0" w:space="0" w:color="auto"/>
        <w:right w:val="none" w:sz="0" w:space="0" w:color="auto"/>
      </w:divBdr>
      <w:divsChild>
        <w:div w:id="885944865">
          <w:marLeft w:val="0"/>
          <w:marRight w:val="0"/>
          <w:marTop w:val="0"/>
          <w:marBottom w:val="0"/>
          <w:divBdr>
            <w:top w:val="none" w:sz="0" w:space="0" w:color="auto"/>
            <w:left w:val="none" w:sz="0" w:space="0" w:color="auto"/>
            <w:bottom w:val="none" w:sz="0" w:space="0" w:color="auto"/>
            <w:right w:val="none" w:sz="0" w:space="0" w:color="auto"/>
          </w:divBdr>
        </w:div>
      </w:divsChild>
    </w:div>
    <w:div w:id="260917834">
      <w:bodyDiv w:val="1"/>
      <w:marLeft w:val="0"/>
      <w:marRight w:val="0"/>
      <w:marTop w:val="0"/>
      <w:marBottom w:val="0"/>
      <w:divBdr>
        <w:top w:val="none" w:sz="0" w:space="0" w:color="auto"/>
        <w:left w:val="none" w:sz="0" w:space="0" w:color="auto"/>
        <w:bottom w:val="none" w:sz="0" w:space="0" w:color="auto"/>
        <w:right w:val="none" w:sz="0" w:space="0" w:color="auto"/>
      </w:divBdr>
      <w:divsChild>
        <w:div w:id="1500120665">
          <w:marLeft w:val="0"/>
          <w:marRight w:val="0"/>
          <w:marTop w:val="0"/>
          <w:marBottom w:val="0"/>
          <w:divBdr>
            <w:top w:val="none" w:sz="0" w:space="0" w:color="auto"/>
            <w:left w:val="none" w:sz="0" w:space="0" w:color="auto"/>
            <w:bottom w:val="none" w:sz="0" w:space="0" w:color="auto"/>
            <w:right w:val="none" w:sz="0" w:space="0" w:color="auto"/>
          </w:divBdr>
        </w:div>
      </w:divsChild>
    </w:div>
    <w:div w:id="355548356">
      <w:bodyDiv w:val="1"/>
      <w:marLeft w:val="0"/>
      <w:marRight w:val="0"/>
      <w:marTop w:val="0"/>
      <w:marBottom w:val="0"/>
      <w:divBdr>
        <w:top w:val="none" w:sz="0" w:space="0" w:color="auto"/>
        <w:left w:val="none" w:sz="0" w:space="0" w:color="auto"/>
        <w:bottom w:val="none" w:sz="0" w:space="0" w:color="auto"/>
        <w:right w:val="none" w:sz="0" w:space="0" w:color="auto"/>
      </w:divBdr>
      <w:divsChild>
        <w:div w:id="139122709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5925</Words>
  <Characters>37328</Characters>
  <Application>Microsoft Office Word</Application>
  <DocSecurity>0</DocSecurity>
  <Lines>311</Lines>
  <Paragraphs>86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43167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2020-12-02T07:13:00Z</dcterms:created>
  <dcterms:modified xsi:type="dcterms:W3CDTF">2020-12-02T18:44:00Z</dcterms:modified>
  <dc:title>Taufe</dc:title>
  <dc:creator>Luther, Martin</dc:creator>
  <dc:language>de</dc:language>
</cp:coreProperties>
</file>